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  <w:r w:rsidR="00F568C2">
        <w:rPr>
          <w:rFonts w:ascii="Arial" w:hAnsi="Arial" w:cs="Arial"/>
          <w:b/>
          <w:sz w:val="20"/>
          <w:szCs w:val="20"/>
        </w:rPr>
        <w:t>.</w:t>
      </w:r>
      <w:r w:rsidR="00ED44AE">
        <w:rPr>
          <w:rFonts w:ascii="Arial" w:hAnsi="Arial" w:cs="Arial"/>
          <w:b/>
          <w:sz w:val="20"/>
          <w:szCs w:val="20"/>
        </w:rPr>
        <w:t>3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F568C2" w:rsidRPr="00F568C2">
        <w:rPr>
          <w:rFonts w:ascii="Arial" w:hAnsi="Arial" w:cs="Arial"/>
          <w:b/>
          <w:sz w:val="21"/>
          <w:szCs w:val="21"/>
        </w:rPr>
        <w:t xml:space="preserve">Zadanie nr </w:t>
      </w:r>
      <w:r w:rsidR="00ED44AE">
        <w:rPr>
          <w:rFonts w:ascii="Arial" w:hAnsi="Arial" w:cs="Arial"/>
          <w:b/>
          <w:sz w:val="21"/>
          <w:szCs w:val="21"/>
        </w:rPr>
        <w:t>3</w:t>
      </w:r>
      <w:r w:rsidR="00F568C2" w:rsidRPr="00F568C2">
        <w:rPr>
          <w:rFonts w:ascii="Arial" w:hAnsi="Arial" w:cs="Arial"/>
          <w:b/>
          <w:sz w:val="21"/>
          <w:szCs w:val="21"/>
        </w:rPr>
        <w:t xml:space="preserve">- Poprawa </w:t>
      </w:r>
      <w:r w:rsidR="00241DC5" w:rsidRPr="004C09CB">
        <w:rPr>
          <w:rFonts w:ascii="Arial" w:hAnsi="Arial" w:cs="Arial"/>
          <w:b/>
          <w:sz w:val="21"/>
          <w:szCs w:val="21"/>
        </w:rPr>
        <w:t>gospodarki</w:t>
      </w:r>
      <w:r w:rsidR="00241DC5" w:rsidRPr="00F568C2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F568C2" w:rsidRPr="00F568C2">
        <w:rPr>
          <w:rFonts w:ascii="Arial" w:hAnsi="Arial" w:cs="Arial"/>
          <w:b/>
          <w:sz w:val="21"/>
          <w:szCs w:val="21"/>
        </w:rPr>
        <w:t>ściekowej w Gminie Radomy</w:t>
      </w:r>
      <w:r w:rsidR="00ED44AE">
        <w:rPr>
          <w:rFonts w:ascii="Arial" w:hAnsi="Arial" w:cs="Arial"/>
          <w:b/>
          <w:sz w:val="21"/>
          <w:szCs w:val="21"/>
        </w:rPr>
        <w:t>śl Wielki- kanalizacja Dulcza Wielka</w:t>
      </w:r>
      <w:r w:rsidR="003178C3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F568C2">
        <w:rPr>
          <w:rFonts w:ascii="Arial" w:hAnsi="Arial" w:cs="Arial"/>
          <w:sz w:val="21"/>
          <w:szCs w:val="21"/>
        </w:rPr>
        <w:t xml:space="preserve"> 24 ust 1</w:t>
      </w:r>
      <w:r w:rsidR="00034207">
        <w:rPr>
          <w:rFonts w:ascii="Arial" w:hAnsi="Arial" w:cs="Arial"/>
          <w:sz w:val="21"/>
          <w:szCs w:val="21"/>
        </w:rPr>
        <w:t xml:space="preserve"> pkt 12-23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82D" w:rsidRDefault="0066082D" w:rsidP="0038231F">
      <w:pPr>
        <w:spacing w:after="0" w:line="240" w:lineRule="auto"/>
      </w:pPr>
      <w:r>
        <w:separator/>
      </w:r>
    </w:p>
  </w:endnote>
  <w:endnote w:type="continuationSeparator" w:id="0">
    <w:p w:rsidR="0066082D" w:rsidRDefault="006608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6082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82D" w:rsidRDefault="0066082D" w:rsidP="0038231F">
      <w:pPr>
        <w:spacing w:after="0" w:line="240" w:lineRule="auto"/>
      </w:pPr>
      <w:r>
        <w:separator/>
      </w:r>
    </w:p>
  </w:footnote>
  <w:footnote w:type="continuationSeparator" w:id="0">
    <w:p w:rsidR="0066082D" w:rsidRDefault="0066082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34207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1DC5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3"/>
    <w:rsid w:val="003178CE"/>
    <w:rsid w:val="003416FE"/>
    <w:rsid w:val="0034230E"/>
    <w:rsid w:val="00356D76"/>
    <w:rsid w:val="003636E7"/>
    <w:rsid w:val="0036654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082D"/>
    <w:rsid w:val="00661B3E"/>
    <w:rsid w:val="00677C66"/>
    <w:rsid w:val="00687919"/>
    <w:rsid w:val="00692DF3"/>
    <w:rsid w:val="006A52B6"/>
    <w:rsid w:val="006A7F24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1B53"/>
    <w:rsid w:val="008F3818"/>
    <w:rsid w:val="009129F3"/>
    <w:rsid w:val="00920F98"/>
    <w:rsid w:val="009301A2"/>
    <w:rsid w:val="009375EB"/>
    <w:rsid w:val="009469C7"/>
    <w:rsid w:val="00953CC5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7786E"/>
    <w:rsid w:val="00B80D0E"/>
    <w:rsid w:val="00B85ABA"/>
    <w:rsid w:val="00BD06C3"/>
    <w:rsid w:val="00BF1F3F"/>
    <w:rsid w:val="00C00C2E"/>
    <w:rsid w:val="00C22538"/>
    <w:rsid w:val="00C252FE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821F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D44AE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568C2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93845-DF37-4185-BDED-070F3C35E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</cp:revision>
  <cp:lastPrinted>2016-07-26T08:32:00Z</cp:lastPrinted>
  <dcterms:created xsi:type="dcterms:W3CDTF">2018-08-03T06:53:00Z</dcterms:created>
  <dcterms:modified xsi:type="dcterms:W3CDTF">2018-08-06T09:49:00Z</dcterms:modified>
</cp:coreProperties>
</file>