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0872" w:rsidRDefault="001F027E" w:rsidP="00A20872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2087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267FDA">
        <w:rPr>
          <w:b/>
          <w:color w:val="000000"/>
        </w:rPr>
        <w:t>„</w:t>
      </w:r>
      <w:r w:rsidR="00267FDA">
        <w:rPr>
          <w:rFonts w:ascii="Arial" w:hAnsi="Arial" w:cs="Arial"/>
          <w:b/>
          <w:bCs/>
        </w:rPr>
        <w:t>Wykonanie nawierzchni asfaltowych dróg gminnych  położonych  w miejscowości Dulcza Wielka, Janowiec, Partynia, Podborze, Ruda, Zgórsko, Radomyśl Wielki, Dulcza Mała, Zdziarzec”</w:t>
      </w:r>
      <w:r w:rsidR="00E12972" w:rsidRPr="006E0765">
        <w:rPr>
          <w:rFonts w:ascii="Arial" w:hAnsi="Arial" w:cs="Arial"/>
          <w:b/>
        </w:rPr>
        <w:t>,</w:t>
      </w:r>
      <w:r w:rsidR="00E12972">
        <w:rPr>
          <w:b/>
        </w:rPr>
        <w:t xml:space="preserve"> </w:t>
      </w:r>
      <w:r w:rsidR="00267FDA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DF8" w:rsidRDefault="00524DF8" w:rsidP="0038231F">
      <w:pPr>
        <w:spacing w:after="0" w:line="240" w:lineRule="auto"/>
      </w:pPr>
      <w:r>
        <w:separator/>
      </w:r>
    </w:p>
  </w:endnote>
  <w:endnote w:type="continuationSeparator" w:id="0">
    <w:p w:rsidR="00524DF8" w:rsidRDefault="00524D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DF8" w:rsidRDefault="00524DF8" w:rsidP="0038231F">
      <w:pPr>
        <w:spacing w:after="0" w:line="240" w:lineRule="auto"/>
      </w:pPr>
      <w:r>
        <w:separator/>
      </w:r>
    </w:p>
  </w:footnote>
  <w:footnote w:type="continuationSeparator" w:id="0">
    <w:p w:rsidR="00524DF8" w:rsidRDefault="00524DF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B56D-2A90-41A2-9522-C4D1AC47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2016-07-26T10:32:00Z</cp:lastPrinted>
  <dcterms:created xsi:type="dcterms:W3CDTF">2016-09-23T08:44:00Z</dcterms:created>
  <dcterms:modified xsi:type="dcterms:W3CDTF">2020-01-02T10:12:00Z</dcterms:modified>
</cp:coreProperties>
</file>