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7E6D62">
        <w:rPr>
          <w:rFonts w:ascii="Arial" w:hAnsi="Arial" w:cs="Arial"/>
          <w:b/>
          <w:sz w:val="20"/>
          <w:szCs w:val="20"/>
        </w:rPr>
        <w:t>.2</w:t>
      </w:r>
    </w:p>
    <w:p w:rsidR="00A35D2A" w:rsidRDefault="00A35D2A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A35D2A" w:rsidRPr="00A35D2A" w:rsidRDefault="00A35D2A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35D2A">
        <w:rPr>
          <w:rFonts w:ascii="Arial" w:hAnsi="Arial" w:cs="Arial"/>
          <w:b/>
          <w:sz w:val="24"/>
          <w:szCs w:val="24"/>
          <w:u w:val="single"/>
        </w:rPr>
        <w:t>DLA CZĘŚC</w:t>
      </w:r>
      <w:r w:rsidR="007E6D62">
        <w:rPr>
          <w:rFonts w:ascii="Arial" w:hAnsi="Arial" w:cs="Arial"/>
          <w:b/>
          <w:sz w:val="24"/>
          <w:szCs w:val="24"/>
          <w:u w:val="single"/>
        </w:rPr>
        <w:t>I NR 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45579" w:rsidRDefault="00F014B6" w:rsidP="00A35D2A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 i Podborze”</w:t>
      </w:r>
    </w:p>
    <w:p w:rsidR="00A35D2A" w:rsidRPr="00A35D2A" w:rsidRDefault="00A35D2A" w:rsidP="00A35D2A">
      <w:pPr>
        <w:jc w:val="both"/>
        <w:rPr>
          <w:sz w:val="28"/>
          <w:szCs w:val="28"/>
        </w:rPr>
      </w:pPr>
      <w:r w:rsidRPr="00A35D2A">
        <w:rPr>
          <w:b/>
          <w:sz w:val="28"/>
          <w:szCs w:val="28"/>
        </w:rPr>
        <w:t xml:space="preserve">Część nr </w:t>
      </w:r>
      <w:r w:rsidR="007E6D62">
        <w:rPr>
          <w:b/>
          <w:sz w:val="28"/>
          <w:szCs w:val="28"/>
        </w:rPr>
        <w:t>2</w:t>
      </w:r>
      <w:r w:rsidRPr="00A35D2A">
        <w:rPr>
          <w:b/>
          <w:sz w:val="28"/>
          <w:szCs w:val="28"/>
        </w:rPr>
        <w:t>- „Wykonanie chodnika dla pieszych w pasie drogowym w miejscowości</w:t>
      </w:r>
      <w:r w:rsidR="007E6D62">
        <w:rPr>
          <w:b/>
          <w:sz w:val="28"/>
          <w:szCs w:val="28"/>
        </w:rPr>
        <w:t xml:space="preserve"> Podborze</w:t>
      </w:r>
      <w:bookmarkStart w:id="0" w:name="_GoBack"/>
      <w:bookmarkEnd w:id="0"/>
      <w:r w:rsidRPr="00A35D2A">
        <w:rPr>
          <w:b/>
          <w:sz w:val="28"/>
          <w:szCs w:val="28"/>
        </w:rPr>
        <w:t>”</w:t>
      </w:r>
    </w:p>
    <w:p w:rsidR="00D409DE" w:rsidRDefault="00B26B9E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A45579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547" w:rsidRDefault="007D1547" w:rsidP="0038231F">
      <w:pPr>
        <w:spacing w:after="0" w:line="240" w:lineRule="auto"/>
      </w:pPr>
      <w:r>
        <w:separator/>
      </w:r>
    </w:p>
  </w:endnote>
  <w:endnote w:type="continuationSeparator" w:id="0">
    <w:p w:rsidR="007D1547" w:rsidRDefault="007D15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D154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547" w:rsidRDefault="007D1547" w:rsidP="0038231F">
      <w:pPr>
        <w:spacing w:after="0" w:line="240" w:lineRule="auto"/>
      </w:pPr>
      <w:r>
        <w:separator/>
      </w:r>
    </w:p>
  </w:footnote>
  <w:footnote w:type="continuationSeparator" w:id="0">
    <w:p w:rsidR="007D1547" w:rsidRDefault="007D15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6304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9B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7DEF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1547"/>
    <w:rsid w:val="007E25BD"/>
    <w:rsid w:val="007E2F69"/>
    <w:rsid w:val="007E6D62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D2A"/>
    <w:rsid w:val="00A36E95"/>
    <w:rsid w:val="00A4557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0677B-2F0F-4329-8011-5661CA66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</cp:revision>
  <cp:lastPrinted>2016-07-26T08:32:00Z</cp:lastPrinted>
  <dcterms:created xsi:type="dcterms:W3CDTF">2017-06-09T06:53:00Z</dcterms:created>
  <dcterms:modified xsi:type="dcterms:W3CDTF">2017-06-09T06:53:00Z</dcterms:modified>
</cp:coreProperties>
</file>