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1C1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B21C15" w:rsidRDefault="00B21C15" w:rsidP="00B21C1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21C15">
        <w:rPr>
          <w:rFonts w:ascii="Arial" w:hAnsi="Arial" w:cs="Arial"/>
          <w:sz w:val="20"/>
          <w:szCs w:val="20"/>
        </w:rPr>
        <w:t xml:space="preserve">Ludowy Klub Sportowy </w:t>
      </w:r>
    </w:p>
    <w:p w:rsidR="00B21C15" w:rsidRPr="00B21C15" w:rsidRDefault="00B21C15" w:rsidP="00B21C1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21C15">
        <w:rPr>
          <w:rFonts w:ascii="Arial" w:hAnsi="Arial" w:cs="Arial"/>
          <w:sz w:val="20"/>
          <w:szCs w:val="20"/>
        </w:rPr>
        <w:t>„ORŁY” Ruda</w:t>
      </w:r>
    </w:p>
    <w:p w:rsidR="00B21C15" w:rsidRPr="00B21C15" w:rsidRDefault="00B21C15" w:rsidP="00B21C15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21C15">
        <w:rPr>
          <w:rFonts w:ascii="Arial" w:hAnsi="Arial" w:cs="Arial"/>
          <w:sz w:val="20"/>
          <w:szCs w:val="20"/>
        </w:rPr>
        <w:t>Ruda 15</w:t>
      </w:r>
    </w:p>
    <w:p w:rsidR="007E25BD" w:rsidRDefault="00B21C15" w:rsidP="00B21C15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21C15">
        <w:rPr>
          <w:rFonts w:ascii="Arial" w:hAnsi="Arial" w:cs="Arial"/>
          <w:sz w:val="20"/>
          <w:szCs w:val="20"/>
        </w:rPr>
        <w:t>39-315 Ruda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CD5553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B21C15" w:rsidRPr="00B21C15">
        <w:rPr>
          <w:rFonts w:ascii="Arial" w:hAnsi="Arial" w:cs="Arial"/>
          <w:b/>
          <w:sz w:val="21"/>
          <w:szCs w:val="21"/>
        </w:rPr>
        <w:t>„Budowa zaplecza z przeznaczeniem do rekreacji i wypoczynku w Rudzie”</w:t>
      </w:r>
      <w:r w:rsidR="00F32033">
        <w:rPr>
          <w:rFonts w:ascii="Arial" w:hAnsi="Arial" w:cs="Arial"/>
          <w:b/>
          <w:sz w:val="21"/>
          <w:szCs w:val="21"/>
        </w:rPr>
        <w:t xml:space="preserve"> </w:t>
      </w:r>
      <w:r w:rsidR="00B26B9E">
        <w:rPr>
          <w:rFonts w:ascii="Arial" w:hAnsi="Arial" w:cs="Arial"/>
          <w:sz w:val="21"/>
          <w:szCs w:val="21"/>
        </w:rPr>
        <w:t xml:space="preserve">prowadzonego przez </w:t>
      </w:r>
      <w:r w:rsidR="00CD5553" w:rsidRPr="00CD5553">
        <w:rPr>
          <w:rFonts w:ascii="Arial" w:hAnsi="Arial" w:cs="Arial"/>
          <w:sz w:val="21"/>
          <w:szCs w:val="21"/>
        </w:rPr>
        <w:t xml:space="preserve">Ludowy Klub Sportowy </w:t>
      </w:r>
      <w:bookmarkStart w:id="0" w:name="_GoBack"/>
      <w:bookmarkEnd w:id="0"/>
      <w:r w:rsidR="00CD5553" w:rsidRPr="00CD5553">
        <w:rPr>
          <w:rFonts w:ascii="Arial" w:hAnsi="Arial" w:cs="Arial"/>
          <w:sz w:val="21"/>
          <w:szCs w:val="21"/>
        </w:rPr>
        <w:t>„ORŁY” Ruda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E671F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0F6" w:rsidRDefault="001400F6" w:rsidP="0038231F">
      <w:pPr>
        <w:spacing w:after="0" w:line="240" w:lineRule="auto"/>
      </w:pPr>
      <w:r>
        <w:separator/>
      </w:r>
    </w:p>
  </w:endnote>
  <w:endnote w:type="continuationSeparator" w:id="0">
    <w:p w:rsidR="001400F6" w:rsidRDefault="00140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D555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0F6" w:rsidRDefault="001400F6" w:rsidP="0038231F">
      <w:pPr>
        <w:spacing w:after="0" w:line="240" w:lineRule="auto"/>
      </w:pPr>
      <w:r>
        <w:separator/>
      </w:r>
    </w:p>
  </w:footnote>
  <w:footnote w:type="continuationSeparator" w:id="0">
    <w:p w:rsidR="001400F6" w:rsidRDefault="001400F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00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6282F"/>
    <w:rsid w:val="0087394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C15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D5553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5863C-8287-4FE6-8CD3-2F08A52C2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2016-07-26T08:32:00Z</cp:lastPrinted>
  <dcterms:created xsi:type="dcterms:W3CDTF">2016-09-23T08:44:00Z</dcterms:created>
  <dcterms:modified xsi:type="dcterms:W3CDTF">2019-01-04T13:48:00Z</dcterms:modified>
</cp:coreProperties>
</file>