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AE0B09">
        <w:rPr>
          <w:rFonts w:asciiTheme="minorHAnsi" w:hAnsiTheme="minorHAnsi"/>
          <w:lang w:val="de-DE"/>
        </w:rPr>
        <w:t>12</w:t>
      </w:r>
      <w:r w:rsidRPr="0091791C">
        <w:rPr>
          <w:rFonts w:asciiTheme="minorHAnsi" w:hAnsiTheme="minorHAnsi"/>
          <w:lang w:val="de-DE"/>
        </w:rPr>
        <w:t>.</w:t>
      </w:r>
      <w:r w:rsidR="00E850F5" w:rsidRPr="0091791C">
        <w:rPr>
          <w:rFonts w:asciiTheme="minorHAnsi" w:hAnsiTheme="minorHAnsi"/>
          <w:lang w:val="de-DE"/>
        </w:rPr>
        <w:t>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00CD3C9A">
        <w:rPr>
          <w:rFonts w:eastAsia="Times New Roman" w:cs="Times New Roman"/>
          <w:b/>
          <w:sz w:val="28"/>
          <w:szCs w:val="28"/>
          <w:lang w:eastAsia="ar-SA"/>
        </w:rPr>
        <w:t xml:space="preserve">Budowa </w:t>
      </w:r>
      <w:r w:rsidR="003D784A">
        <w:rPr>
          <w:rFonts w:eastAsia="Times New Roman" w:cs="Times New Roman"/>
          <w:b/>
          <w:sz w:val="28"/>
          <w:szCs w:val="28"/>
          <w:lang w:eastAsia="ar-SA"/>
        </w:rPr>
        <w:t xml:space="preserve">zbiornika </w:t>
      </w:r>
      <w:r w:rsidR="00420F35">
        <w:rPr>
          <w:rFonts w:eastAsia="Times New Roman" w:cs="Times New Roman"/>
          <w:b/>
          <w:sz w:val="28"/>
          <w:szCs w:val="28"/>
          <w:lang w:eastAsia="ar-SA"/>
        </w:rPr>
        <w:t xml:space="preserve">wyrównawczego </w:t>
      </w:r>
      <w:r w:rsidR="003D784A">
        <w:rPr>
          <w:rFonts w:eastAsia="Times New Roman" w:cs="Times New Roman"/>
          <w:b/>
          <w:sz w:val="28"/>
          <w:szCs w:val="28"/>
          <w:lang w:eastAsia="ar-SA"/>
        </w:rPr>
        <w:t>wody czystej o pojemności 100m</w:t>
      </w:r>
      <w:r w:rsidR="003D784A" w:rsidRPr="003D784A">
        <w:rPr>
          <w:rFonts w:eastAsia="Times New Roman" w:cs="Times New Roman"/>
          <w:b/>
          <w:sz w:val="28"/>
          <w:szCs w:val="28"/>
          <w:vertAlign w:val="superscript"/>
          <w:lang w:eastAsia="ar-SA"/>
        </w:rPr>
        <w:t>3</w:t>
      </w:r>
      <w:r w:rsidR="003D784A">
        <w:rPr>
          <w:rFonts w:eastAsia="Times New Roman" w:cs="Times New Roman"/>
          <w:b/>
          <w:sz w:val="28"/>
          <w:szCs w:val="28"/>
          <w:lang w:eastAsia="ar-SA"/>
        </w:rPr>
        <w:t xml:space="preserve"> </w:t>
      </w:r>
      <w:r w:rsidR="00420F35">
        <w:rPr>
          <w:rFonts w:eastAsia="Times New Roman" w:cs="Times New Roman"/>
          <w:b/>
          <w:sz w:val="28"/>
          <w:szCs w:val="28"/>
          <w:lang w:eastAsia="ar-SA"/>
        </w:rPr>
        <w:t xml:space="preserve"> z urządzeniami budowlanymi </w:t>
      </w:r>
      <w:r w:rsidR="003D784A">
        <w:rPr>
          <w:rFonts w:eastAsia="Times New Roman" w:cs="Times New Roman"/>
          <w:b/>
          <w:sz w:val="28"/>
          <w:szCs w:val="28"/>
          <w:lang w:eastAsia="ar-SA"/>
        </w:rPr>
        <w:t>w miejscowości Ruda</w:t>
      </w:r>
      <w:r>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403698"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B93DA4">
        <w:t>4</w:t>
      </w:r>
    </w:p>
    <w:p w:rsidR="00CC7D86" w:rsidRDefault="00B93DA4" w:rsidP="0063176C">
      <w:pPr>
        <w:pStyle w:val="Akapitzlist"/>
        <w:numPr>
          <w:ilvl w:val="0"/>
          <w:numId w:val="39"/>
        </w:numPr>
        <w:spacing w:after="0" w:line="240" w:lineRule="auto"/>
        <w:jc w:val="both"/>
      </w:pPr>
      <w:r>
        <w:t>Wykaz osób- Załącznik nr 5</w:t>
      </w:r>
    </w:p>
    <w:p w:rsidR="007B28B8" w:rsidRPr="0049660E" w:rsidRDefault="007B28B8" w:rsidP="007B28B8">
      <w:pPr>
        <w:pStyle w:val="Akapitzlist"/>
        <w:numPr>
          <w:ilvl w:val="0"/>
          <w:numId w:val="34"/>
        </w:numPr>
      </w:pPr>
      <w:r w:rsidRPr="0049660E">
        <w:t xml:space="preserve">Przedmiar robót – </w:t>
      </w:r>
      <w:r w:rsidR="0063176C">
        <w:t>Rozdział III</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72667E">
        <w:rPr>
          <w:b/>
        </w:rPr>
        <w:t>31.07</w:t>
      </w:r>
      <w:r w:rsidR="00205671">
        <w:rPr>
          <w:b/>
        </w:rPr>
        <w:t>.2017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C80942" w:rsidRPr="00C80942" w:rsidRDefault="00130683" w:rsidP="00C80942">
      <w:pPr>
        <w:pStyle w:val="Akapitzlist"/>
        <w:numPr>
          <w:ilvl w:val="0"/>
          <w:numId w:val="2"/>
        </w:numPr>
        <w:rPr>
          <w:b/>
        </w:rPr>
      </w:pPr>
      <w:r w:rsidRPr="00C80942">
        <w:rPr>
          <w:b/>
        </w:rPr>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72667E" w:rsidRPr="0072667E">
        <w:rPr>
          <w:b/>
        </w:rPr>
        <w:t>„Budowa zbiornika wyrównawczego wody czystej o pojemności 100m3  z urządzeniami budowlanymi w miejscowości Ruda”</w:t>
      </w:r>
    </w:p>
    <w:p w:rsidR="00EF4D03" w:rsidRPr="004D46C7" w:rsidRDefault="00EF4D03" w:rsidP="00EF4D03">
      <w:pPr>
        <w:pStyle w:val="Styl1"/>
        <w:numPr>
          <w:ilvl w:val="0"/>
          <w:numId w:val="0"/>
        </w:numPr>
        <w:jc w:val="both"/>
        <w:rPr>
          <w:b/>
        </w:rPr>
      </w:pPr>
    </w:p>
    <w:p w:rsidR="00C27731" w:rsidRDefault="009C5C77" w:rsidP="00EF4D03">
      <w:pPr>
        <w:pStyle w:val="Styl1"/>
        <w:widowControl w:val="0"/>
        <w:suppressAutoHyphens/>
        <w:autoSpaceDE w:val="0"/>
        <w:spacing w:before="60" w:after="0" w:line="276" w:lineRule="auto"/>
        <w:jc w:val="both"/>
      </w:pPr>
      <w:r w:rsidRPr="00DB61FF">
        <w:t>Zamówienie</w:t>
      </w:r>
      <w:r>
        <w:rPr>
          <w:color w:val="FF0000"/>
        </w:rPr>
        <w:t xml:space="preserve"> </w:t>
      </w:r>
      <w:r w:rsidR="004919F6">
        <w:t xml:space="preserve">obejmuje wykonanie </w:t>
      </w:r>
      <w:r w:rsidR="00EF4D03">
        <w:t xml:space="preserve">zbiornika wyrównawczego </w:t>
      </w:r>
      <w:r w:rsidR="00A702C6">
        <w:t>wody czystej o pojemności 100</w:t>
      </w:r>
      <w:r w:rsidR="00EF4D03">
        <w:t>m</w:t>
      </w:r>
      <w:r w:rsidR="00EF4D03">
        <w:rPr>
          <w:vertAlign w:val="superscript"/>
        </w:rPr>
        <w:t>3</w:t>
      </w:r>
      <w:r w:rsidR="00EF4D03">
        <w:t xml:space="preserve"> w miejscowości Ruda. </w:t>
      </w:r>
    </w:p>
    <w:p w:rsidR="00EF4D03" w:rsidRDefault="00EF4D03" w:rsidP="00EF4D03">
      <w:pPr>
        <w:pStyle w:val="Styl1"/>
        <w:widowControl w:val="0"/>
        <w:numPr>
          <w:ilvl w:val="0"/>
          <w:numId w:val="0"/>
        </w:numPr>
        <w:suppressAutoHyphens/>
        <w:autoSpaceDE w:val="0"/>
        <w:spacing w:before="60" w:after="0" w:line="276" w:lineRule="auto"/>
        <w:ind w:left="720"/>
        <w:jc w:val="both"/>
      </w:pPr>
      <w:r>
        <w:t>Zakres robót obejmuje</w:t>
      </w:r>
      <w:r w:rsidR="009D2229">
        <w:t>: wykonanie</w:t>
      </w:r>
      <w:r>
        <w:t xml:space="preserve"> zbiornika wody czystej ze stali kwasoodpornej, wodociągu zasilającego zbiornik z rur PE, wodociągu ssawnego ze zbiornika do zestawu hydrofo</w:t>
      </w:r>
      <w:r w:rsidR="00C85EE0">
        <w:t>r</w:t>
      </w:r>
      <w:r>
        <w:t>owego z rur PE, wodociągu tłocznego ze zestawu hydrofo</w:t>
      </w:r>
      <w:r w:rsidR="00C85EE0">
        <w:t>r</w:t>
      </w:r>
      <w:r>
        <w:t xml:space="preserve">owego </w:t>
      </w:r>
      <w:r w:rsidR="009D2229">
        <w:t xml:space="preserve">z rur PE, </w:t>
      </w:r>
      <w:r w:rsidR="000A26D7">
        <w:t>wymianę</w:t>
      </w:r>
      <w:r w:rsidR="009D2229">
        <w:t xml:space="preserve"> istniejącego wodociągu tłocznego ze zestawu hydrofo</w:t>
      </w:r>
      <w:r w:rsidR="00C85EE0">
        <w:t>r</w:t>
      </w:r>
      <w:r w:rsidR="009D2229">
        <w:t xml:space="preserve">owego, </w:t>
      </w:r>
      <w:r w:rsidR="000A26D7">
        <w:t xml:space="preserve">wykonanie </w:t>
      </w:r>
      <w:r w:rsidR="009D2229">
        <w:t>rurociągu przelewowego i spustowego zbiornika z rur PE, przebudow</w:t>
      </w:r>
      <w:r w:rsidR="000A26D7">
        <w:t xml:space="preserve">ę mostka wjazdowego, </w:t>
      </w:r>
      <w:r w:rsidR="008C11E1">
        <w:t xml:space="preserve">budowę wylotu do rowu melioracyjnego wraz z umocnieniem tego rowu, wykonanie </w:t>
      </w:r>
      <w:r w:rsidR="00C64C18">
        <w:t xml:space="preserve">zasilania elektrycznego i AKPiA, </w:t>
      </w:r>
      <w:r w:rsidR="00C64C18" w:rsidRPr="00413379">
        <w:rPr>
          <w:u w:val="single"/>
        </w:rPr>
        <w:t>wykonanie obsługi geodezyjnej (tj. wytyczenie i inwentaryzacja powykonawcza).</w:t>
      </w:r>
    </w:p>
    <w:p w:rsidR="004919F6" w:rsidRDefault="004919F6" w:rsidP="00FD6B72">
      <w:pPr>
        <w:pStyle w:val="Styl1"/>
        <w:widowControl w:val="0"/>
        <w:numPr>
          <w:ilvl w:val="0"/>
          <w:numId w:val="0"/>
        </w:numPr>
        <w:suppressAutoHyphens/>
        <w:autoSpaceDE w:val="0"/>
        <w:spacing w:before="60" w:after="0" w:line="276" w:lineRule="auto"/>
        <w:jc w:val="both"/>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bookmarkStart w:id="0" w:name="_GoBack"/>
      <w:bookmarkEnd w:id="0"/>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w:t>
      </w:r>
      <w:r w:rsidR="0063176C">
        <w:t>II</w:t>
      </w:r>
      <w:r w:rsidR="00093837">
        <w:t xml:space="preserve">, </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7C0A79">
        <w:rPr>
          <w:b/>
        </w:rPr>
        <w:t>min</w:t>
      </w:r>
      <w:r w:rsidR="00F6659A" w:rsidRPr="007C0A79">
        <w:rPr>
          <w:b/>
        </w:rPr>
        <w:t xml:space="preserve">. </w:t>
      </w:r>
      <w:r w:rsidR="004827BA">
        <w:rPr>
          <w:b/>
        </w:rPr>
        <w:t>48</w:t>
      </w:r>
      <w:r w:rsidR="00F6659A" w:rsidRPr="007C0A79">
        <w:rPr>
          <w:b/>
        </w:rPr>
        <w:t xml:space="preserve"> miesięcy</w:t>
      </w:r>
      <w:r w:rsidRPr="007C0A79">
        <w:rPr>
          <w:b/>
        </w:rPr>
        <w:t xml:space="preserve"> (okres </w:t>
      </w:r>
      <w:r>
        <w:rPr>
          <w:b/>
        </w:rPr>
        <w:t>gwarancji i rękojmi za wady stanowi kryterium oceny ofert).</w:t>
      </w:r>
    </w:p>
    <w:p w:rsidR="00691884" w:rsidRPr="00691884" w:rsidRDefault="00691884" w:rsidP="00691884">
      <w:pPr>
        <w:pStyle w:val="Akapitzlist"/>
        <w:spacing w:after="0" w:line="240" w:lineRule="auto"/>
        <w:ind w:left="714"/>
        <w:jc w:val="both"/>
      </w:pPr>
    </w:p>
    <w:p w:rsidR="008E126A" w:rsidRPr="00381F85" w:rsidRDefault="00E95C48" w:rsidP="00381F85">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8E126A" w:rsidRDefault="008E126A" w:rsidP="001C4592">
      <w:pPr>
        <w:pStyle w:val="Akapitzlist"/>
        <w:spacing w:after="0" w:line="240" w:lineRule="auto"/>
        <w:jc w:val="both"/>
      </w:pPr>
      <w:r>
        <w:t>45.00.00.00-7 – roboty budowlane</w:t>
      </w:r>
    </w:p>
    <w:p w:rsidR="00346001" w:rsidRDefault="00346001" w:rsidP="001C4592">
      <w:pPr>
        <w:pStyle w:val="Akapitzlist"/>
        <w:spacing w:after="0" w:line="240" w:lineRule="auto"/>
        <w:jc w:val="both"/>
      </w:pPr>
      <w:r>
        <w:t>45.11.12.00-0   Roboty w zakresie przygotowania terenu pod budowę i roboty ziemne</w:t>
      </w:r>
    </w:p>
    <w:p w:rsidR="00C27731" w:rsidRDefault="004827BA" w:rsidP="001C4592">
      <w:pPr>
        <w:pStyle w:val="Akapitzlist"/>
        <w:spacing w:after="0" w:line="240" w:lineRule="auto"/>
        <w:jc w:val="both"/>
      </w:pPr>
      <w:r>
        <w:t xml:space="preserve">45.26.22.10-6 </w:t>
      </w:r>
      <w:r w:rsidR="00C84785">
        <w:t>Fundamentowanie</w:t>
      </w:r>
    </w:p>
    <w:p w:rsidR="00C84785" w:rsidRDefault="00C84785" w:rsidP="001C4592">
      <w:pPr>
        <w:pStyle w:val="Akapitzlist"/>
        <w:spacing w:after="0" w:line="240" w:lineRule="auto"/>
        <w:jc w:val="both"/>
      </w:pPr>
      <w:r>
        <w:t>45.23.13.00-8 roboty budowlane w zakresie budowy wodociągów i rurociągów do odprowadzania ścieków</w:t>
      </w:r>
    </w:p>
    <w:p w:rsidR="00B152B1" w:rsidRDefault="00B152B1" w:rsidP="001C4592">
      <w:pPr>
        <w:pStyle w:val="Akapitzlist"/>
        <w:spacing w:after="0" w:line="240" w:lineRule="auto"/>
        <w:jc w:val="both"/>
      </w:pPr>
      <w:r>
        <w:t>45.23.30.00-9 roboty w zakresie konstruowania, fundamentowania oraz wykonywania nawierzchni autostrad, dróg</w:t>
      </w:r>
    </w:p>
    <w:p w:rsidR="0079544D" w:rsidRDefault="00B33453" w:rsidP="0079544D">
      <w:pPr>
        <w:pStyle w:val="Akapitzlist"/>
        <w:spacing w:after="0" w:line="240" w:lineRule="auto"/>
        <w:jc w:val="both"/>
      </w:pPr>
      <w:r>
        <w:t>45.31.00.00-3 roboty w zakresie instalacji elektrycznych</w:t>
      </w:r>
    </w:p>
    <w:p w:rsidR="002631B1" w:rsidRDefault="002631B1" w:rsidP="000B5D8D">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0A24E2" w:rsidRDefault="00090FAB" w:rsidP="000A24E2">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EB3D5C" w:rsidRPr="00F25A7E" w:rsidRDefault="00FC2FC4" w:rsidP="00EB3D5C">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F948E8">
        <w:t>(</w:t>
      </w:r>
      <w:r w:rsidR="00F948E8" w:rsidRPr="0024264B">
        <w:t>t.j. Dz.U. z 2016 r. poz. 1666</w:t>
      </w:r>
      <w:r w:rsidR="00F948E8">
        <w:t xml:space="preserve"> ze zm.) </w:t>
      </w:r>
      <w:r w:rsidR="001D3AF5" w:rsidRPr="00BB468B">
        <w:t>tj. czynności ogólno</w:t>
      </w:r>
      <w:r w:rsidR="005C1DAE" w:rsidRPr="00BB468B">
        <w:t>budowlane</w:t>
      </w:r>
      <w:r w:rsidR="00C64C18" w:rsidRPr="00BB468B">
        <w:t xml:space="preserve">, </w:t>
      </w:r>
      <w:r w:rsidR="00EB3D5C">
        <w:t xml:space="preserve">czynności </w:t>
      </w:r>
      <w:r w:rsidR="00EB3D5C" w:rsidRPr="00F25A7E">
        <w:t>związane z montowaniem sie</w:t>
      </w:r>
      <w:r w:rsidR="00EB3D5C">
        <w:t xml:space="preserve">ci i instalacji wodno- kanalizacyjnych oraz </w:t>
      </w:r>
      <w:r w:rsidR="00340F8F">
        <w:t>instalacji</w:t>
      </w:r>
      <w:r w:rsidR="00EB3D5C">
        <w:t xml:space="preserve"> elektrycznych.</w:t>
      </w:r>
    </w:p>
    <w:p w:rsidR="005C1DAE" w:rsidRDefault="005C1DAE" w:rsidP="00FC2FC4">
      <w:pPr>
        <w:pStyle w:val="Akapitzlist"/>
        <w:spacing w:after="0" w:line="240" w:lineRule="auto"/>
        <w:jc w:val="both"/>
      </w:pPr>
    </w:p>
    <w:p w:rsidR="00FC2FC4" w:rsidRPr="00011C37" w:rsidRDefault="00FC2FC4" w:rsidP="00FC2FC4">
      <w:pPr>
        <w:pStyle w:val="Akapitzlist"/>
        <w:numPr>
          <w:ilvl w:val="2"/>
          <w:numId w:val="2"/>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p>
    <w:p w:rsidR="00FC2FC4" w:rsidRPr="00B848C3" w:rsidRDefault="00FC2FC4" w:rsidP="00FC2FC4">
      <w:pPr>
        <w:pStyle w:val="Akapitzlist"/>
        <w:numPr>
          <w:ilvl w:val="0"/>
          <w:numId w:val="42"/>
        </w:numPr>
        <w:spacing w:after="0" w:line="240" w:lineRule="auto"/>
        <w:jc w:val="both"/>
        <w:rPr>
          <w:rFonts w:cstheme="minorHAnsi"/>
        </w:rPr>
      </w:pPr>
      <w:r w:rsidRPr="00B848C3">
        <w:rPr>
          <w:rFonts w:cstheme="minorHAnsi"/>
        </w:rPr>
        <w:t>Na etapie ofertowania - Wykonawca składa oświadczenie zawarte w formularzu ofertowym</w:t>
      </w:r>
      <w:r>
        <w:rPr>
          <w:rFonts w:cstheme="minorHAnsi"/>
        </w:rPr>
        <w:t>;</w:t>
      </w:r>
    </w:p>
    <w:p w:rsidR="00FC2FC4" w:rsidRPr="00B848C3" w:rsidRDefault="00FC2FC4" w:rsidP="00FC2FC4">
      <w:pPr>
        <w:pStyle w:val="Akapitzlist"/>
        <w:numPr>
          <w:ilvl w:val="0"/>
          <w:numId w:val="42"/>
        </w:numPr>
        <w:spacing w:after="0" w:line="240" w:lineRule="auto"/>
        <w:jc w:val="both"/>
        <w:rPr>
          <w:rFonts w:cstheme="minorHAnsi"/>
          <w:color w:val="FF0000"/>
        </w:rPr>
      </w:pPr>
      <w:r w:rsidRPr="00B848C3">
        <w:rPr>
          <w:rFonts w:cstheme="minorHAnsi"/>
        </w:rPr>
        <w:t xml:space="preserve">Na etapie podpisania umowy- Wykonawca, w terminie do 5 dni od dnia zawarcia umowy dostarczy Zamawiającemu: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oświadczenie Wykonawcy lub podwykonawcy</w:t>
      </w:r>
      <w:r w:rsidRPr="00B848C3">
        <w:rPr>
          <w:rFonts w:cstheme="minorHAnsi"/>
        </w:rPr>
        <w:t xml:space="preserve"> o zatrudnieniu na podstawie umowy o pracę</w:t>
      </w:r>
      <w:r>
        <w:rPr>
          <w:rFonts w:cstheme="minorHAnsi"/>
        </w:rPr>
        <w:t>,</w:t>
      </w:r>
      <w:r w:rsidRPr="00B848C3">
        <w:rPr>
          <w:rFonts w:cstheme="minorHAnsi"/>
        </w:rPr>
        <w:t xml:space="preserve"> osób wykonujących czynności określone w SIWZ.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rodzaju umowy o pracę oraz podpis osoby uprawnionej do złożenia oświadczenia w imieniu wykonawcy lub podwykonawcy; </w:t>
      </w:r>
    </w:p>
    <w:p w:rsidR="00FC2FC4"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poświadczone za zgodność z oryginałem odpowiednio przez wykonawcę lub podwykonawcę kopię umowy/umów o pracę</w:t>
      </w:r>
      <w:r w:rsidRPr="00B848C3">
        <w:rPr>
          <w:rFonts w:cstheme="minorHAnsi"/>
        </w:rPr>
        <w:t xml:space="preserve">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zakres czynności powinny być możliwe do zidentyfikowania;</w:t>
      </w:r>
    </w:p>
    <w:p w:rsidR="00FC2FC4" w:rsidRDefault="00FC2FC4" w:rsidP="00FC2FC4">
      <w:pPr>
        <w:pStyle w:val="Akapitzlist"/>
        <w:numPr>
          <w:ilvl w:val="0"/>
          <w:numId w:val="43"/>
        </w:numPr>
        <w:spacing w:after="0" w:line="240" w:lineRule="auto"/>
        <w:jc w:val="both"/>
        <w:rPr>
          <w:rFonts w:cstheme="minorHAnsi"/>
        </w:rPr>
      </w:pPr>
      <w:r w:rsidRPr="00260E44">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FC2FC4" w:rsidRDefault="00FC2FC4" w:rsidP="00FC2FC4">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FC2FC4" w:rsidRPr="00B848C3" w:rsidRDefault="00FC2FC4" w:rsidP="00FC2FC4">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FC2FC4" w:rsidRDefault="00FC2FC4" w:rsidP="00FC2FC4">
      <w:pPr>
        <w:pStyle w:val="Akapitzlist"/>
        <w:numPr>
          <w:ilvl w:val="0"/>
          <w:numId w:val="44"/>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FC2FC4" w:rsidRDefault="00FC2FC4" w:rsidP="00FC2FC4">
      <w:pPr>
        <w:pStyle w:val="Akapitzlist"/>
        <w:numPr>
          <w:ilvl w:val="0"/>
          <w:numId w:val="44"/>
        </w:numPr>
        <w:spacing w:after="0" w:line="240" w:lineRule="auto"/>
        <w:jc w:val="both"/>
      </w:pPr>
      <w:r w:rsidRPr="003B7573">
        <w:t xml:space="preserve">W przypadku nie przedstawienia w terminie informacji, o których mowa w pkt </w:t>
      </w:r>
      <w:r>
        <w:t>3.8.1.</w:t>
      </w:r>
      <w:r w:rsidRPr="003B7573">
        <w:t xml:space="preserve"> SIWZ Wykonawca płacić będzie każdorazowo karę w wysokości </w:t>
      </w:r>
      <w:r>
        <w:t>1000,00</w:t>
      </w:r>
      <w:r w:rsidRPr="003B7573">
        <w:t xml:space="preserve"> zł. </w:t>
      </w:r>
    </w:p>
    <w:p w:rsidR="00FC2FC4" w:rsidRDefault="00FC2FC4" w:rsidP="00FC2FC4">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FC2FC4" w:rsidRDefault="00FC2FC4" w:rsidP="00FC2FC4">
      <w:pPr>
        <w:pStyle w:val="Akapitzlist"/>
        <w:numPr>
          <w:ilvl w:val="0"/>
          <w:numId w:val="44"/>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4E1C44">
      <w:pPr>
        <w:pStyle w:val="Akapitzlist"/>
        <w:numPr>
          <w:ilvl w:val="1"/>
          <w:numId w:val="2"/>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E25E73" w:rsidRPr="002F2DF4" w:rsidRDefault="00E25E73" w:rsidP="000A24E2">
      <w:pPr>
        <w:pStyle w:val="Akapitzlist"/>
        <w:numPr>
          <w:ilvl w:val="1"/>
          <w:numId w:val="2"/>
        </w:numPr>
        <w:spacing w:after="0" w:line="240" w:lineRule="auto"/>
        <w:jc w:val="both"/>
      </w:pPr>
      <w:r w:rsidRPr="002F2DF4">
        <w:t>Zamawiający przewi</w:t>
      </w:r>
      <w:r w:rsidR="00FA0EF5">
        <w:t>duje udzielenie zamówień</w:t>
      </w:r>
      <w:r w:rsidRPr="002F2DF4">
        <w:t xml:space="preserve">, o których mowa w art. 67 ust. 1 pkt 6  ustawy Prawo </w:t>
      </w:r>
      <w:r w:rsidR="00FA0EF5">
        <w:t xml:space="preserve">zamówień publicznych. Zamówienia te </w:t>
      </w:r>
      <w:r w:rsidRPr="002F2DF4">
        <w:t>będ</w:t>
      </w:r>
      <w:r w:rsidR="00FA0EF5">
        <w:t>ą</w:t>
      </w:r>
      <w:r w:rsidRPr="002F2DF4">
        <w:t xml:space="preserve"> polegał</w:t>
      </w:r>
      <w:r w:rsidR="00FA0EF5">
        <w:t>y</w:t>
      </w:r>
      <w:r w:rsidRPr="002F2DF4">
        <w:t xml:space="preserve"> na powtórzeniu podobnych robót budowlanych o wartości nie przekraczającej </w:t>
      </w:r>
      <w:r w:rsidR="00BF1733" w:rsidRPr="002F2DF4">
        <w:t>2</w:t>
      </w:r>
      <w:r w:rsidRPr="002F2DF4">
        <w:t>0% zamówienia podstawowego.</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r w:rsidR="007A1A7D">
        <w:t>.</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586A32" w:rsidRPr="00AE0C8C" w:rsidRDefault="00D2145A" w:rsidP="00AE0C8C">
      <w:pPr>
        <w:pStyle w:val="Akapitzlist"/>
        <w:numPr>
          <w:ilvl w:val="1"/>
          <w:numId w:val="2"/>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AE0C8C">
        <w:rPr>
          <w:b/>
        </w:rPr>
        <w:t xml:space="preserve"> do dnia </w:t>
      </w:r>
      <w:r w:rsidR="00C64C18">
        <w:rPr>
          <w:b/>
        </w:rPr>
        <w:t>20.12</w:t>
      </w:r>
      <w:r w:rsidR="00AE0C8C">
        <w:rPr>
          <w:b/>
        </w:rPr>
        <w:t>.2017</w:t>
      </w:r>
      <w:r w:rsidR="00586A32" w:rsidRPr="00AE0C8C">
        <w:rPr>
          <w:b/>
        </w:rPr>
        <w:t xml:space="preserve"> r.</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473793" w:rsidRPr="00473793" w:rsidRDefault="0079251B" w:rsidP="00473793">
      <w:pPr>
        <w:pStyle w:val="Akapitzlist"/>
        <w:spacing w:after="0" w:line="240" w:lineRule="auto"/>
        <w:ind w:left="1428"/>
        <w:jc w:val="both"/>
        <w:rPr>
          <w:spacing w:val="-6"/>
        </w:rPr>
      </w:pPr>
      <w:r>
        <w:t>Jako jedno zamówienie por</w:t>
      </w:r>
      <w:r w:rsidR="005561A1">
        <w:t xml:space="preserve">ównywalne rozumie się </w:t>
      </w:r>
      <w:r w:rsidR="005561A1">
        <w:rPr>
          <w:color w:val="000000"/>
          <w:spacing w:val="-6"/>
        </w:rPr>
        <w:t xml:space="preserve">wykonanie robót budowlanych polegających na budowie </w:t>
      </w:r>
      <w:r w:rsidR="00C64C18" w:rsidRPr="00473793">
        <w:rPr>
          <w:spacing w:val="-6"/>
        </w:rPr>
        <w:t>zbiornika</w:t>
      </w:r>
      <w:r w:rsidR="00626BCE" w:rsidRPr="00473793">
        <w:rPr>
          <w:spacing w:val="-6"/>
        </w:rPr>
        <w:t xml:space="preserve"> wodnego</w:t>
      </w:r>
      <w:r w:rsidR="00C64C18" w:rsidRPr="00473793">
        <w:rPr>
          <w:spacing w:val="-6"/>
        </w:rPr>
        <w:t xml:space="preserve"> o konstrukcji stalowej</w:t>
      </w:r>
      <w:r w:rsidR="008F6FC6">
        <w:rPr>
          <w:spacing w:val="-6"/>
        </w:rPr>
        <w:t xml:space="preserve"> ze stali kwasoodpornej </w:t>
      </w:r>
      <w:r w:rsidR="00C1284F" w:rsidRPr="00473793">
        <w:rPr>
          <w:spacing w:val="-6"/>
        </w:rPr>
        <w:t xml:space="preserve">o </w:t>
      </w:r>
      <w:r w:rsidR="00473793" w:rsidRPr="00473793">
        <w:rPr>
          <w:spacing w:val="-6"/>
        </w:rPr>
        <w:t>pojemności</w:t>
      </w:r>
      <w:r w:rsidR="00C1284F" w:rsidRPr="00473793">
        <w:rPr>
          <w:spacing w:val="-6"/>
        </w:rPr>
        <w:t xml:space="preserve"> min.</w:t>
      </w:r>
      <w:r w:rsidR="00473793" w:rsidRPr="00473793">
        <w:rPr>
          <w:spacing w:val="-6"/>
        </w:rPr>
        <w:t xml:space="preserve"> 100m3.</w:t>
      </w:r>
    </w:p>
    <w:p w:rsidR="008C2739" w:rsidRPr="00EF712F" w:rsidRDefault="007A5088" w:rsidP="00473793">
      <w:pPr>
        <w:pStyle w:val="Akapitzlist"/>
        <w:spacing w:after="0" w:line="240" w:lineRule="auto"/>
        <w:ind w:left="1428"/>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60424B" w:rsidRPr="00FD6B72" w:rsidRDefault="0060424B" w:rsidP="00FD6B72">
      <w:pPr>
        <w:spacing w:after="0" w:line="240" w:lineRule="auto"/>
        <w:jc w:val="both"/>
        <w:rPr>
          <w:color w:val="FF0000"/>
        </w:rPr>
      </w:pPr>
    </w:p>
    <w:p w:rsidR="00343EF3" w:rsidRPr="006C33DA"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6C33DA" w:rsidRPr="00EE63BF" w:rsidRDefault="006C33DA" w:rsidP="006C33DA">
      <w:pPr>
        <w:pStyle w:val="Akapitzlist"/>
        <w:spacing w:after="0" w:line="240" w:lineRule="auto"/>
        <w:ind w:left="1428"/>
        <w:jc w:val="both"/>
        <w:rPr>
          <w:color w:val="FF0000"/>
        </w:rPr>
      </w:pPr>
    </w:p>
    <w:p w:rsidR="00626BCE" w:rsidRDefault="00626BCE" w:rsidP="00626BCE">
      <w:pPr>
        <w:spacing w:after="0" w:line="240" w:lineRule="auto"/>
        <w:ind w:left="1068"/>
        <w:jc w:val="both"/>
      </w:pPr>
      <w:r>
        <w:t>- Kierownik budowy – posiadający uprawnienia do kierowania budowy w zakresie konstrukcyjno – budowlanym, posiadający min. 3 lata doświadczenia.</w:t>
      </w:r>
    </w:p>
    <w:p w:rsidR="00626BCE" w:rsidRDefault="00626BCE" w:rsidP="00626BCE">
      <w:pPr>
        <w:spacing w:after="0" w:line="240" w:lineRule="auto"/>
        <w:ind w:left="1068"/>
        <w:jc w:val="both"/>
      </w:pPr>
      <w:r>
        <w:t>- Kierownik robót – posiadający co najmniej uprawnienia do kierowania robotami instalacyjno– inżynieryjnymi w zakresie sieci, instalacji sanitarnych, posiadający min. 3 lata doświadczenia.</w:t>
      </w:r>
      <w:r>
        <w:tab/>
      </w:r>
    </w:p>
    <w:p w:rsidR="00626BCE" w:rsidRDefault="00626BCE" w:rsidP="00626BCE">
      <w:pPr>
        <w:spacing w:after="0" w:line="240" w:lineRule="auto"/>
        <w:ind w:left="1068"/>
        <w:jc w:val="both"/>
      </w:pPr>
      <w:r>
        <w:t>- Kierownik robót - posiadający uprawnienia do kierowania robotami instalacyjno- inżynieryjnymi w zakresie instalacji elektrycznych, posiadający min. 3 lata doświadczenia.</w:t>
      </w:r>
    </w:p>
    <w:p w:rsidR="00626BCE" w:rsidRDefault="00626BCE" w:rsidP="00626BCE">
      <w:pPr>
        <w:spacing w:after="0" w:line="240" w:lineRule="auto"/>
        <w:ind w:left="1068"/>
        <w:jc w:val="both"/>
      </w:pPr>
    </w:p>
    <w:p w:rsidR="003C31DF" w:rsidRDefault="003C31DF" w:rsidP="00626BCE">
      <w:pPr>
        <w:spacing w:after="0" w:line="240" w:lineRule="auto"/>
        <w:ind w:left="1068"/>
        <w:jc w:val="both"/>
      </w:pPr>
      <w:r>
        <w:t>UWAGA! Ilość lat doświadczeń należy liczyć od daty wystawienia uprawnień.</w:t>
      </w:r>
    </w:p>
    <w:p w:rsidR="005A59E4" w:rsidRDefault="007A5088" w:rsidP="005855D4">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FA6C4B" w:rsidRPr="00FA6C4B" w:rsidRDefault="00CA04D6" w:rsidP="007D46A3">
      <w:pPr>
        <w:pStyle w:val="Akapitzlist"/>
        <w:numPr>
          <w:ilvl w:val="0"/>
          <w:numId w:val="13"/>
        </w:numPr>
        <w:spacing w:after="0" w:line="240" w:lineRule="auto"/>
        <w:jc w:val="both"/>
        <w:rPr>
          <w:i/>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FA6C4B">
        <w:rPr>
          <w:b/>
        </w:rPr>
        <w:t>wzór wykazu stanowi Załącznik nr</w:t>
      </w:r>
      <w:r w:rsidR="0010396D" w:rsidRPr="00FA6C4B">
        <w:rPr>
          <w:b/>
        </w:rPr>
        <w:t xml:space="preserve"> </w:t>
      </w:r>
      <w:r w:rsidR="00DC507D" w:rsidRPr="00FA6C4B">
        <w:rPr>
          <w:b/>
        </w:rPr>
        <w:t>4</w:t>
      </w:r>
      <w:r w:rsidR="0010396D" w:rsidRPr="00FA6C4B">
        <w:rPr>
          <w:b/>
        </w:rPr>
        <w:t xml:space="preserve"> do SIWZ</w:t>
      </w:r>
      <w:r w:rsidR="00FA6C4B">
        <w:rPr>
          <w:b/>
        </w:rPr>
        <w:t>.</w:t>
      </w:r>
    </w:p>
    <w:p w:rsidR="00F827F7" w:rsidRPr="00FA6C4B" w:rsidRDefault="00F827F7" w:rsidP="00FA6C4B">
      <w:pPr>
        <w:pStyle w:val="Akapitzlist"/>
        <w:spacing w:after="0" w:line="240" w:lineRule="auto"/>
        <w:ind w:left="1080"/>
        <w:jc w:val="both"/>
        <w:rPr>
          <w:i/>
        </w:rPr>
      </w:pPr>
      <w:r w:rsidRPr="00FA6C4B">
        <w:rPr>
          <w:i/>
        </w:rPr>
        <w:t xml:space="preserve">W wykazie należy wskazać roboty budowlane co najmniej w zakresie niezbędnym do wykazania spełniania warunków udziału w postepowaniu określonych w pkt. </w:t>
      </w:r>
      <w:r w:rsidR="00DA0AFB" w:rsidRPr="00FA6C4B">
        <w:rPr>
          <w:i/>
        </w:rPr>
        <w:t>6.2.3 lit. a.</w:t>
      </w:r>
    </w:p>
    <w:p w:rsidR="00BC05B8" w:rsidRDefault="00BC05B8" w:rsidP="007A5088">
      <w:pPr>
        <w:spacing w:after="0" w:line="240" w:lineRule="auto"/>
        <w:jc w:val="both"/>
      </w:pPr>
    </w:p>
    <w:p w:rsidR="00F827F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DC507D">
        <w:rPr>
          <w:b/>
        </w:rPr>
        <w:t>5</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B77867" w:rsidRDefault="00B77867" w:rsidP="00B77867">
      <w:pPr>
        <w:pStyle w:val="Styl1"/>
        <w:numPr>
          <w:ilvl w:val="0"/>
          <w:numId w:val="0"/>
        </w:numPr>
        <w:spacing w:after="0" w:line="240" w:lineRule="auto"/>
        <w:ind w:left="720"/>
        <w:jc w:val="both"/>
      </w:pPr>
      <w:r>
        <w:t xml:space="preserve">sprawy merytoryczne – Kazimierz Czaja- Kierownik Inwestycji, </w:t>
      </w:r>
    </w:p>
    <w:p w:rsidR="007D6FBD" w:rsidRDefault="00B77867" w:rsidP="00B77867">
      <w:pPr>
        <w:pStyle w:val="Styl1"/>
        <w:numPr>
          <w:ilvl w:val="0"/>
          <w:numId w:val="0"/>
        </w:numPr>
        <w:spacing w:after="0" w:line="240" w:lineRule="auto"/>
        <w:ind w:left="720"/>
        <w:jc w:val="both"/>
      </w:pPr>
      <w:r>
        <w:t>Wiesław Kapustka – inspektor w Ref. Inwest. UM, od poniedziałku do piątku w godz. od 8:00 do 15:30 –  tel. (014) 68-19-831; Fax. (014) 68-19-123</w:t>
      </w:r>
      <w:r w:rsidR="00912106">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FF4F3F" w:rsidRPr="00FF4F3F">
        <w:rPr>
          <w:b/>
        </w:rPr>
        <w:t>4.0</w:t>
      </w:r>
      <w:r w:rsidR="006E34BC" w:rsidRPr="00FF4F3F">
        <w:rPr>
          <w:b/>
        </w:rPr>
        <w:t>00</w:t>
      </w:r>
      <w:r w:rsidR="006E34BC" w:rsidRPr="006E34BC">
        <w:rPr>
          <w:b/>
        </w:rPr>
        <w:t>,00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FF4F3F" w:rsidRPr="00FF4F3F">
        <w:rPr>
          <w:b/>
          <w:color w:val="FF0000"/>
        </w:rPr>
        <w:t>21.08</w:t>
      </w:r>
      <w:r w:rsidR="00D93D61" w:rsidRPr="00FF4F3F">
        <w:rPr>
          <w:b/>
          <w:color w:val="FF0000"/>
        </w:rPr>
        <w:t>.</w:t>
      </w:r>
      <w:r w:rsidR="008E1B22" w:rsidRPr="00D93D61">
        <w:rPr>
          <w:b/>
          <w:color w:val="FF0000"/>
        </w:rPr>
        <w:t>2017</w:t>
      </w:r>
      <w:r w:rsidRPr="00D93D61">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FD5861" w:rsidRPr="00CD3CE8" w:rsidRDefault="006E391A" w:rsidP="00D4361D">
      <w:pPr>
        <w:pStyle w:val="Akapitzlist"/>
        <w:numPr>
          <w:ilvl w:val="0"/>
          <w:numId w:val="17"/>
        </w:numPr>
        <w:spacing w:after="0" w:line="240" w:lineRule="auto"/>
        <w:jc w:val="both"/>
      </w:pPr>
      <w:r w:rsidRPr="00FD5861">
        <w:rPr>
          <w:b/>
        </w:rPr>
        <w:t>Kosztorys ofertow</w:t>
      </w:r>
      <w:r w:rsidR="00B47FDB">
        <w:rPr>
          <w:b/>
        </w:rPr>
        <w:t>y</w:t>
      </w:r>
      <w:r w:rsidR="006B6070" w:rsidRPr="00FD5861">
        <w:rPr>
          <w:b/>
        </w:rPr>
        <w:t xml:space="preserve"> </w:t>
      </w:r>
      <w:r w:rsidR="00B47FDB">
        <w:rPr>
          <w:b/>
        </w:rPr>
        <w:t>sporządzony</w:t>
      </w:r>
      <w:r w:rsidR="00CA52E6">
        <w:rPr>
          <w:b/>
        </w:rPr>
        <w:t xml:space="preserve"> w formie uproszczonej</w:t>
      </w:r>
      <w:r w:rsidR="00B47FDB">
        <w:rPr>
          <w:b/>
        </w:rPr>
        <w:t xml:space="preserve"> na podstawie przedmiaru robót,</w:t>
      </w:r>
      <w:r w:rsidR="006B6070" w:rsidRPr="00FD5861">
        <w:rPr>
          <w:b/>
        </w:rPr>
        <w:t xml:space="preserve"> </w:t>
      </w:r>
      <w:r w:rsidR="00205FD6">
        <w:t>podpisan</w:t>
      </w:r>
      <w:r w:rsidR="006B6070">
        <w:t>e</w:t>
      </w:r>
      <w:r w:rsidR="00205FD6">
        <w:t xml:space="preserve"> przez Wykonawcę</w:t>
      </w:r>
      <w:r w:rsidR="00B47FDB">
        <w:t>.</w:t>
      </w:r>
    </w:p>
    <w:p w:rsidR="00FD5861" w:rsidRDefault="00FD5861" w:rsidP="00FD5861">
      <w:pPr>
        <w:pStyle w:val="Akapitzlist"/>
      </w:pPr>
    </w:p>
    <w:p w:rsidR="00025C22" w:rsidRPr="00994F6A" w:rsidRDefault="00025C22" w:rsidP="00FD5861">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822810" w:rsidRDefault="00AE7C63" w:rsidP="00994F6A">
      <w:pPr>
        <w:jc w:val="center"/>
        <w:rPr>
          <w:b/>
        </w:rPr>
      </w:pPr>
      <w:r w:rsidRPr="00AE7C63">
        <w:rPr>
          <w:b/>
        </w:rPr>
        <w:t>„Budowa zbiornika wyrównawczego wody czystej o pojemności 100m3  z urządzeniami budowlanymi w miejscowości Ruda”</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AE7C63">
        <w:rPr>
          <w:b/>
          <w:color w:val="000000"/>
          <w:shd w:val="clear" w:color="auto" w:fill="FFFF00"/>
        </w:rPr>
        <w:t>21.08</w:t>
      </w:r>
      <w:r w:rsidR="00B2670F">
        <w:rPr>
          <w:b/>
          <w:color w:val="000000"/>
          <w:shd w:val="clear" w:color="auto" w:fill="FFFF00"/>
        </w:rPr>
        <w:t>.2017</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AE7C63" w:rsidRPr="00AE7C63">
        <w:rPr>
          <w:b/>
          <w:highlight w:val="yellow"/>
        </w:rPr>
        <w:t>21.08</w:t>
      </w:r>
      <w:r w:rsidR="00F8431A" w:rsidRPr="00AE7C63">
        <w:rPr>
          <w:b/>
          <w:highlight w:val="yellow"/>
        </w:rPr>
        <w:t>.2017</w:t>
      </w:r>
      <w:r w:rsidRPr="00AE7C63">
        <w:rPr>
          <w:b/>
          <w:color w:val="FF0000"/>
          <w:highlight w:val="yellow"/>
        </w:rPr>
        <w:t xml:space="preserve"> </w:t>
      </w:r>
      <w:r w:rsidRPr="00AE7C63">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AE7C63" w:rsidRPr="00AE7C63">
        <w:rPr>
          <w:b/>
          <w:highlight w:val="yellow"/>
        </w:rPr>
        <w:t>21.08</w:t>
      </w:r>
      <w:r w:rsidR="00F8431A" w:rsidRPr="00AE7C63">
        <w:rPr>
          <w:b/>
          <w:highlight w:val="yellow"/>
        </w:rPr>
        <w:t>.</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1652A3" w:rsidRPr="001956AE" w:rsidRDefault="001956AE" w:rsidP="001652A3">
      <w:pPr>
        <w:pStyle w:val="Akapitzlist"/>
        <w:numPr>
          <w:ilvl w:val="1"/>
          <w:numId w:val="2"/>
        </w:numPr>
        <w:jc w:val="both"/>
      </w:pPr>
      <w:r w:rsidRPr="001956AE">
        <w:t xml:space="preserve">Kosztorys ofertowy należy sporządzić </w:t>
      </w:r>
      <w:r w:rsidR="00FD3336">
        <w:t xml:space="preserve">w formie uproszczonej </w:t>
      </w:r>
      <w:r w:rsidRPr="001956AE">
        <w:t>w oparciu o załączony przedmiar robót. Dla każdej pozycji przedmiaru robót należy podać cenę jednostkową netto zawierającą wszystkie koszty dla poszczególnej pozycji przedmiarowej</w:t>
      </w:r>
      <w:r w:rsidR="00507B12" w:rsidRPr="001956AE">
        <w:t>.</w:t>
      </w:r>
      <w:r w:rsidR="00327CA0" w:rsidRPr="001956AE">
        <w:t xml:space="preserve"> Wartość</w:t>
      </w:r>
      <w:r w:rsidRPr="001956AE">
        <w:t xml:space="preserve"> netto</w:t>
      </w:r>
      <w:r w:rsidR="00327CA0" w:rsidRPr="001956AE">
        <w:t xml:space="preserve"> poszczególnych pozycji należy obliczyć jako iloczyn ceny jednostkowej netto i ilości jednostek. Wartość zada</w:t>
      </w:r>
      <w:r w:rsidR="001348CF" w:rsidRPr="001956AE">
        <w:t>nia</w:t>
      </w:r>
      <w:r w:rsidRPr="001956AE">
        <w:t xml:space="preserve"> </w:t>
      </w:r>
      <w:r w:rsidR="00327CA0" w:rsidRPr="001956AE">
        <w:t>należy obliczyć jako sumę wartości netto pozycji kosztorysu ofertowego. Do wyliczon</w:t>
      </w:r>
      <w:r w:rsidR="001348CF" w:rsidRPr="001956AE">
        <w:t>ej</w:t>
      </w:r>
      <w:r w:rsidR="00327CA0" w:rsidRPr="001956AE">
        <w:t xml:space="preserve"> </w:t>
      </w:r>
      <w:r w:rsidR="00BA49D6" w:rsidRPr="001956AE">
        <w:t>wartości</w:t>
      </w:r>
      <w:r w:rsidR="00327CA0" w:rsidRPr="001956AE">
        <w:t xml:space="preserve"> netto należy doliczyć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EC2D14">
        <w:t>48</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w:t>
      </w:r>
      <w:r w:rsidR="00E90679">
        <w:t>i rękojmi za wady</w:t>
      </w:r>
      <w:r w:rsidRPr="000F7F50">
        <w:t xml:space="preserve"> dłuższy niż 72 miesięcy Zamawiający do obliczania punktacji  w tym kryterium przyjmie okres gwarancji</w:t>
      </w:r>
      <w:r w:rsidR="00E90679">
        <w:t xml:space="preserve"> i rękojmi za wady</w:t>
      </w:r>
      <w:r w:rsidRPr="000F7F50">
        <w:t xml:space="preserve">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w:t>
      </w:r>
      <w:r w:rsidR="00E90679">
        <w:t xml:space="preserve">i rękojmi za wady </w:t>
      </w:r>
      <w:r w:rsidRPr="000F7F50">
        <w:t xml:space="preserve">niż </w:t>
      </w:r>
      <w:r w:rsidR="00EC2D14">
        <w:t>48</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594FB9">
      <w:pPr>
        <w:pStyle w:val="Akapitzlist"/>
        <w:numPr>
          <w:ilvl w:val="0"/>
          <w:numId w:val="26"/>
        </w:numPr>
        <w:spacing w:after="0"/>
        <w:jc w:val="both"/>
      </w:pPr>
      <w:r>
        <w:t xml:space="preserve">Złożenia </w:t>
      </w:r>
      <w:r w:rsidR="00766ADC" w:rsidRPr="001F67B1">
        <w:t>dokumentów potwierdzającyc</w:t>
      </w:r>
      <w:r w:rsidR="00C84CFC">
        <w:t xml:space="preserve">h uprawnienia kierownika budowy oraz kierowników robót </w:t>
      </w:r>
      <w:r w:rsidR="00766ADC" w:rsidRPr="001F67B1">
        <w:t xml:space="preserve">wraz z aktualnym </w:t>
      </w:r>
      <w:r w:rsidR="00C058C8" w:rsidRPr="001F67B1">
        <w:t>z</w:t>
      </w:r>
      <w:r w:rsidR="00766ADC" w:rsidRPr="001F67B1">
        <w:t>aświadczeniem  o przynależności do właściwej Izby Inż</w:t>
      </w:r>
      <w:r w:rsidR="00C058C8" w:rsidRPr="001F67B1">
        <w:t>ynierów,</w:t>
      </w:r>
    </w:p>
    <w:p w:rsidR="00966BD3" w:rsidRDefault="00966BD3" w:rsidP="00594FB9">
      <w:pPr>
        <w:pStyle w:val="Akapitzlist"/>
        <w:numPr>
          <w:ilvl w:val="0"/>
          <w:numId w:val="26"/>
        </w:numPr>
        <w:spacing w:after="0"/>
        <w:jc w:val="both"/>
      </w:pPr>
      <w:r>
        <w:t>Zabezpieczenie należytego wykonania umowy,</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FF2974">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FF2974">
      <w:pPr>
        <w:pStyle w:val="Akapitzlist"/>
        <w:numPr>
          <w:ilvl w:val="1"/>
          <w:numId w:val="2"/>
        </w:numPr>
        <w:spacing w:after="0"/>
        <w:jc w:val="both"/>
      </w:pPr>
      <w:r w:rsidRPr="00F264E4">
        <w:t>Wybrany Wykonawca zobowiązany jest wnieść zabezpieczenie należytego wykonania nie później niż do czasu zawarcia umowy.</w:t>
      </w:r>
    </w:p>
    <w:p w:rsidR="00FF2974" w:rsidRDefault="00FF2974" w:rsidP="00FF2974">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F2974" w:rsidRDefault="00FF2974" w:rsidP="00FF2974">
      <w:pPr>
        <w:pStyle w:val="Akapitzlist"/>
        <w:numPr>
          <w:ilvl w:val="0"/>
          <w:numId w:val="27"/>
        </w:numPr>
        <w:spacing w:after="0"/>
        <w:jc w:val="both"/>
      </w:pPr>
      <w:r w:rsidRPr="00F264E4">
        <w:t>pieniądzu;</w:t>
      </w:r>
    </w:p>
    <w:p w:rsidR="00FF2974" w:rsidRDefault="00FF2974" w:rsidP="00FF2974">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FF2974">
      <w:pPr>
        <w:pStyle w:val="Akapitzlist"/>
        <w:numPr>
          <w:ilvl w:val="0"/>
          <w:numId w:val="27"/>
        </w:numPr>
        <w:spacing w:after="0"/>
        <w:jc w:val="both"/>
      </w:pPr>
      <w:r w:rsidRPr="00F264E4">
        <w:t>gwarancjach bankowych;</w:t>
      </w:r>
    </w:p>
    <w:p w:rsidR="00FF2974" w:rsidRDefault="00FF2974" w:rsidP="00FF2974">
      <w:pPr>
        <w:pStyle w:val="Akapitzlist"/>
        <w:numPr>
          <w:ilvl w:val="0"/>
          <w:numId w:val="27"/>
        </w:numPr>
        <w:spacing w:after="0"/>
        <w:jc w:val="both"/>
      </w:pPr>
      <w:r w:rsidRPr="00F264E4">
        <w:t>gwarancjach ubezpieczeniowych;</w:t>
      </w:r>
    </w:p>
    <w:p w:rsidR="00FF2974" w:rsidRDefault="00FF2974" w:rsidP="00FF2974">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FF2974">
      <w:pPr>
        <w:pStyle w:val="Akapitzlist"/>
        <w:numPr>
          <w:ilvl w:val="1"/>
          <w:numId w:val="2"/>
        </w:numPr>
        <w:spacing w:after="0"/>
        <w:jc w:val="both"/>
      </w:pPr>
      <w:r>
        <w:t xml:space="preserve">Zamawiający nie wyraża zgody na wniesienie zabezpieczenia w formach przewidzianych w art. 148 ust. 2 ustawy PZP. </w:t>
      </w:r>
    </w:p>
    <w:p w:rsidR="00FF2974" w:rsidRDefault="00FF2974" w:rsidP="00FF2974">
      <w:pPr>
        <w:pStyle w:val="Akapitzlist"/>
        <w:numPr>
          <w:ilvl w:val="1"/>
          <w:numId w:val="2"/>
        </w:numPr>
        <w:spacing w:after="0"/>
        <w:jc w:val="both"/>
      </w:pPr>
      <w:r>
        <w:t>W przypadku wniesienia wadium w pieniądzu Wykonawca może wyrazić zgodę na zaliczenie kwoty wadium na poczet zabezpieczenia.</w:t>
      </w:r>
    </w:p>
    <w:p w:rsidR="00FF2974" w:rsidRDefault="00FF2974" w:rsidP="00FF2974">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FF2974">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FF2974">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FF2974">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FF2974" w:rsidRPr="00530582" w:rsidRDefault="00FF2974" w:rsidP="00A24811">
      <w:pPr>
        <w:pStyle w:val="Styl1"/>
      </w:pPr>
      <w:r w:rsidRPr="00F264E4">
        <w:t>Z dokumentu stwierdzającego wniesienie zabezpieczenia w formie innej niż w pieniądzu, musi wynikać, że zabezpieczenie dotyczy należytego wykonania umowy w sp</w:t>
      </w:r>
      <w:r>
        <w:t xml:space="preserve">rawie zamówienia publicznego na </w:t>
      </w:r>
      <w:r w:rsidR="00A24811" w:rsidRPr="00A24811">
        <w:rPr>
          <w:b/>
        </w:rPr>
        <w:t>„Budowa zbiornika wyrównawczego wody czystej o pojemności 100m3  z urządzeniami budowlanymi w miejscowości Ruda”</w:t>
      </w:r>
      <w:r w:rsidR="00A24811">
        <w:rPr>
          <w:b/>
        </w:rPr>
        <w:t>.</w:t>
      </w:r>
    </w:p>
    <w:p w:rsidR="00FF2974" w:rsidRDefault="00FF2974" w:rsidP="00FF2974">
      <w:pPr>
        <w:pStyle w:val="Styl1"/>
        <w:spacing w:after="0"/>
        <w:jc w:val="both"/>
      </w:pPr>
      <w:r w:rsidRPr="00F264E4">
        <w:t>Zabezpieczenie wnoszone w pieniądzu Wykonawca wpłaci przelewem na następujący rachunek bankowy Zamawiającego:</w:t>
      </w:r>
      <w:r>
        <w:t xml:space="preserve"> </w:t>
      </w:r>
    </w:p>
    <w:p w:rsidR="00FF2974" w:rsidRPr="00A24811" w:rsidRDefault="00FF2974" w:rsidP="00A24811">
      <w:pPr>
        <w:pStyle w:val="Styl1"/>
        <w:numPr>
          <w:ilvl w:val="0"/>
          <w:numId w:val="0"/>
        </w:numPr>
        <w:ind w:left="720"/>
        <w:jc w:val="both"/>
        <w:rPr>
          <w:b/>
        </w:rPr>
      </w:pPr>
      <w:r w:rsidRPr="00FF2974">
        <w:rPr>
          <w:b/>
        </w:rPr>
        <w:t>Bank Spółdzielczy Radomyśl Wielki Nr 80 9479 0009 2001 0000 0169 0033</w:t>
      </w:r>
      <w:r w:rsidRPr="00F264E4">
        <w:t xml:space="preserve"> z podaniem tytułu: </w:t>
      </w:r>
      <w:r w:rsidRPr="00611DC0">
        <w:t>„zabezpieczenie należytego wykonania umowy na zadanie pn.</w:t>
      </w:r>
      <w:r>
        <w:t xml:space="preserve"> </w:t>
      </w:r>
      <w:r w:rsidR="00A24811" w:rsidRPr="0072667E">
        <w:rPr>
          <w:b/>
        </w:rPr>
        <w:t>„Budowa zbiornika wyrównawczego wody czystej o pojemności 100m3  z urządzeniami budowlanymi w miejscowości Ruda”</w:t>
      </w:r>
      <w:r w:rsidR="00A24811">
        <w:rPr>
          <w:b/>
        </w:rPr>
        <w:t>.</w:t>
      </w:r>
    </w:p>
    <w:p w:rsidR="00FF2974" w:rsidRDefault="00FF2974" w:rsidP="00D4361D">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FF2974">
      <w:pPr>
        <w:pStyle w:val="Akapitzlist"/>
        <w:numPr>
          <w:ilvl w:val="1"/>
          <w:numId w:val="2"/>
        </w:numPr>
        <w:spacing w:after="0"/>
        <w:jc w:val="both"/>
      </w:pPr>
      <w:r w:rsidRPr="00F264E4">
        <w:t>Zabezpieczenie należytego wykonania Umowy zostanie zwolnione i zwrócone Wykonawcy w następujący sposób:</w:t>
      </w:r>
    </w:p>
    <w:p w:rsidR="00FF2974" w:rsidRDefault="00FF2974" w:rsidP="00FF2974">
      <w:pPr>
        <w:pStyle w:val="Akapitzlist"/>
        <w:numPr>
          <w:ilvl w:val="0"/>
          <w:numId w:val="28"/>
        </w:numPr>
        <w:spacing w:after="0"/>
        <w:jc w:val="both"/>
      </w:pPr>
      <w:r w:rsidRPr="00F264E4">
        <w:t>70% wartości zabezpieczenia w terminie 30 dni od dnia wykonania Kontraktu i uznania go przez Zamawiającego za należycie wykonany,</w:t>
      </w:r>
    </w:p>
    <w:p w:rsidR="00FF2974" w:rsidRDefault="00FF2974" w:rsidP="00FF2974">
      <w:pPr>
        <w:pStyle w:val="Akapitzlist"/>
        <w:numPr>
          <w:ilvl w:val="0"/>
          <w:numId w:val="28"/>
        </w:numPr>
        <w:spacing w:after="0"/>
        <w:jc w:val="both"/>
      </w:pPr>
      <w:r w:rsidRPr="00F264E4">
        <w:t>30% wartości zabezpieczenia nie później niż w 15 dniu po upływie okresu rękojmi za wady.</w:t>
      </w:r>
    </w:p>
    <w:p w:rsidR="00FF2974" w:rsidRPr="00F264E4" w:rsidRDefault="00FF2974" w:rsidP="00FF2974">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10C" w:rsidRDefault="004F610C" w:rsidP="005115E5">
      <w:pPr>
        <w:spacing w:after="0" w:line="240" w:lineRule="auto"/>
      </w:pPr>
      <w:r>
        <w:separator/>
      </w:r>
    </w:p>
  </w:endnote>
  <w:endnote w:type="continuationSeparator" w:id="0">
    <w:p w:rsidR="004F610C" w:rsidRDefault="004F610C"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10C" w:rsidRDefault="004F610C" w:rsidP="005115E5">
      <w:pPr>
        <w:spacing w:after="0" w:line="240" w:lineRule="auto"/>
      </w:pPr>
      <w:r>
        <w:separator/>
      </w:r>
    </w:p>
  </w:footnote>
  <w:footnote w:type="continuationSeparator" w:id="0">
    <w:p w:rsidR="004F610C" w:rsidRDefault="004F610C"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6"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2"/>
  </w:num>
  <w:num w:numId="2">
    <w:abstractNumId w:val="23"/>
  </w:num>
  <w:num w:numId="3">
    <w:abstractNumId w:val="38"/>
  </w:num>
  <w:num w:numId="4">
    <w:abstractNumId w:val="40"/>
  </w:num>
  <w:num w:numId="5">
    <w:abstractNumId w:val="31"/>
  </w:num>
  <w:num w:numId="6">
    <w:abstractNumId w:val="13"/>
  </w:num>
  <w:num w:numId="7">
    <w:abstractNumId w:val="41"/>
  </w:num>
  <w:num w:numId="8">
    <w:abstractNumId w:val="27"/>
  </w:num>
  <w:num w:numId="9">
    <w:abstractNumId w:val="21"/>
  </w:num>
  <w:num w:numId="10">
    <w:abstractNumId w:val="14"/>
  </w:num>
  <w:num w:numId="11">
    <w:abstractNumId w:val="9"/>
  </w:num>
  <w:num w:numId="12">
    <w:abstractNumId w:val="34"/>
  </w:num>
  <w:num w:numId="13">
    <w:abstractNumId w:val="18"/>
  </w:num>
  <w:num w:numId="14">
    <w:abstractNumId w:val="19"/>
  </w:num>
  <w:num w:numId="15">
    <w:abstractNumId w:val="43"/>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8"/>
  </w:num>
  <w:num w:numId="25">
    <w:abstractNumId w:val="5"/>
  </w:num>
  <w:num w:numId="26">
    <w:abstractNumId w:val="25"/>
  </w:num>
  <w:num w:numId="27">
    <w:abstractNumId w:val="22"/>
  </w:num>
  <w:num w:numId="28">
    <w:abstractNumId w:val="15"/>
  </w:num>
  <w:num w:numId="29">
    <w:abstractNumId w:val="1"/>
  </w:num>
  <w:num w:numId="30">
    <w:abstractNumId w:val="2"/>
  </w:num>
  <w:num w:numId="31">
    <w:abstractNumId w:val="26"/>
  </w:num>
  <w:num w:numId="32">
    <w:abstractNumId w:val="35"/>
  </w:num>
  <w:num w:numId="33">
    <w:abstractNumId w:val="36"/>
  </w:num>
  <w:num w:numId="34">
    <w:abstractNumId w:val="39"/>
  </w:num>
  <w:num w:numId="35">
    <w:abstractNumId w:val="0"/>
  </w:num>
  <w:num w:numId="36">
    <w:abstractNumId w:val="10"/>
  </w:num>
  <w:num w:numId="37">
    <w:abstractNumId w:val="12"/>
  </w:num>
  <w:num w:numId="38">
    <w:abstractNumId w:val="24"/>
  </w:num>
  <w:num w:numId="39">
    <w:abstractNumId w:val="20"/>
  </w:num>
  <w:num w:numId="40">
    <w:abstractNumId w:val="42"/>
  </w:num>
  <w:num w:numId="41">
    <w:abstractNumId w:val="37"/>
  </w:num>
  <w:num w:numId="42">
    <w:abstractNumId w:val="29"/>
  </w:num>
  <w:num w:numId="43">
    <w:abstractNumId w:val="30"/>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43BB"/>
    <w:rsid w:val="00025C22"/>
    <w:rsid w:val="00027895"/>
    <w:rsid w:val="00033F47"/>
    <w:rsid w:val="00037632"/>
    <w:rsid w:val="0004675C"/>
    <w:rsid w:val="00047837"/>
    <w:rsid w:val="00054618"/>
    <w:rsid w:val="000578C6"/>
    <w:rsid w:val="000624E5"/>
    <w:rsid w:val="00064BD1"/>
    <w:rsid w:val="000729C8"/>
    <w:rsid w:val="00073A4A"/>
    <w:rsid w:val="00077DC9"/>
    <w:rsid w:val="00081560"/>
    <w:rsid w:val="00084150"/>
    <w:rsid w:val="00084B41"/>
    <w:rsid w:val="00084DB2"/>
    <w:rsid w:val="00084F15"/>
    <w:rsid w:val="00090FAB"/>
    <w:rsid w:val="0009110F"/>
    <w:rsid w:val="00093837"/>
    <w:rsid w:val="000A24E2"/>
    <w:rsid w:val="000A26D7"/>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F50"/>
    <w:rsid w:val="0010127A"/>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A5"/>
    <w:rsid w:val="001652A3"/>
    <w:rsid w:val="00171435"/>
    <w:rsid w:val="001715D4"/>
    <w:rsid w:val="00172A7D"/>
    <w:rsid w:val="00175340"/>
    <w:rsid w:val="001769E7"/>
    <w:rsid w:val="00176B91"/>
    <w:rsid w:val="001801C9"/>
    <w:rsid w:val="0018120A"/>
    <w:rsid w:val="0018195B"/>
    <w:rsid w:val="00183808"/>
    <w:rsid w:val="001949B6"/>
    <w:rsid w:val="001956AE"/>
    <w:rsid w:val="001A4AA6"/>
    <w:rsid w:val="001C4592"/>
    <w:rsid w:val="001C4E07"/>
    <w:rsid w:val="001C61ED"/>
    <w:rsid w:val="001C6C3E"/>
    <w:rsid w:val="001D38FD"/>
    <w:rsid w:val="001D3AF5"/>
    <w:rsid w:val="001D51EB"/>
    <w:rsid w:val="001E3356"/>
    <w:rsid w:val="001E3857"/>
    <w:rsid w:val="001E77F9"/>
    <w:rsid w:val="001F2167"/>
    <w:rsid w:val="001F3B0F"/>
    <w:rsid w:val="001F4681"/>
    <w:rsid w:val="001F6565"/>
    <w:rsid w:val="001F67B1"/>
    <w:rsid w:val="00201829"/>
    <w:rsid w:val="00201EDF"/>
    <w:rsid w:val="00205671"/>
    <w:rsid w:val="00205FD6"/>
    <w:rsid w:val="00207DD6"/>
    <w:rsid w:val="00211092"/>
    <w:rsid w:val="002113C5"/>
    <w:rsid w:val="00226D9F"/>
    <w:rsid w:val="00233B24"/>
    <w:rsid w:val="00236E81"/>
    <w:rsid w:val="0024264B"/>
    <w:rsid w:val="0024320C"/>
    <w:rsid w:val="00251CC3"/>
    <w:rsid w:val="00252D62"/>
    <w:rsid w:val="00254C59"/>
    <w:rsid w:val="002631B1"/>
    <w:rsid w:val="0027799D"/>
    <w:rsid w:val="00284132"/>
    <w:rsid w:val="00285824"/>
    <w:rsid w:val="002911C5"/>
    <w:rsid w:val="00291FC6"/>
    <w:rsid w:val="002940FA"/>
    <w:rsid w:val="002979C9"/>
    <w:rsid w:val="002A72B8"/>
    <w:rsid w:val="002B0A5E"/>
    <w:rsid w:val="002B1D83"/>
    <w:rsid w:val="002B553F"/>
    <w:rsid w:val="002B7C91"/>
    <w:rsid w:val="002C065E"/>
    <w:rsid w:val="002D2CA9"/>
    <w:rsid w:val="002D6D2D"/>
    <w:rsid w:val="002E1D97"/>
    <w:rsid w:val="002E78FA"/>
    <w:rsid w:val="002F2DF4"/>
    <w:rsid w:val="002F4701"/>
    <w:rsid w:val="002F5606"/>
    <w:rsid w:val="002F7D7B"/>
    <w:rsid w:val="003040A6"/>
    <w:rsid w:val="00314602"/>
    <w:rsid w:val="00322191"/>
    <w:rsid w:val="00322365"/>
    <w:rsid w:val="00322476"/>
    <w:rsid w:val="00327CA0"/>
    <w:rsid w:val="00340F8F"/>
    <w:rsid w:val="00342A62"/>
    <w:rsid w:val="00343BE7"/>
    <w:rsid w:val="00343EF3"/>
    <w:rsid w:val="00344821"/>
    <w:rsid w:val="00346001"/>
    <w:rsid w:val="00357382"/>
    <w:rsid w:val="00370AFF"/>
    <w:rsid w:val="003717B2"/>
    <w:rsid w:val="00377EB7"/>
    <w:rsid w:val="00381F85"/>
    <w:rsid w:val="00382FD5"/>
    <w:rsid w:val="00383744"/>
    <w:rsid w:val="00391AF8"/>
    <w:rsid w:val="0039592A"/>
    <w:rsid w:val="00395F05"/>
    <w:rsid w:val="003A0CBF"/>
    <w:rsid w:val="003A6D43"/>
    <w:rsid w:val="003B2B51"/>
    <w:rsid w:val="003B4957"/>
    <w:rsid w:val="003B5BBB"/>
    <w:rsid w:val="003C31DF"/>
    <w:rsid w:val="003D1450"/>
    <w:rsid w:val="003D7218"/>
    <w:rsid w:val="003D784A"/>
    <w:rsid w:val="003E23A7"/>
    <w:rsid w:val="003E7975"/>
    <w:rsid w:val="003F0597"/>
    <w:rsid w:val="003F5012"/>
    <w:rsid w:val="00403698"/>
    <w:rsid w:val="00406C33"/>
    <w:rsid w:val="00406CE1"/>
    <w:rsid w:val="004072B6"/>
    <w:rsid w:val="00413379"/>
    <w:rsid w:val="00415A2C"/>
    <w:rsid w:val="00420F35"/>
    <w:rsid w:val="0043041B"/>
    <w:rsid w:val="00431EFE"/>
    <w:rsid w:val="00444524"/>
    <w:rsid w:val="00447386"/>
    <w:rsid w:val="0045000A"/>
    <w:rsid w:val="00451CFE"/>
    <w:rsid w:val="00451D19"/>
    <w:rsid w:val="00454118"/>
    <w:rsid w:val="00454355"/>
    <w:rsid w:val="0046076F"/>
    <w:rsid w:val="0047180C"/>
    <w:rsid w:val="00473793"/>
    <w:rsid w:val="004827BA"/>
    <w:rsid w:val="0048521C"/>
    <w:rsid w:val="004852ED"/>
    <w:rsid w:val="00486907"/>
    <w:rsid w:val="00487910"/>
    <w:rsid w:val="0049161D"/>
    <w:rsid w:val="004919F6"/>
    <w:rsid w:val="00493BBA"/>
    <w:rsid w:val="00495714"/>
    <w:rsid w:val="0049660E"/>
    <w:rsid w:val="00497C22"/>
    <w:rsid w:val="004A28AD"/>
    <w:rsid w:val="004D297A"/>
    <w:rsid w:val="004D46C7"/>
    <w:rsid w:val="004D5578"/>
    <w:rsid w:val="004E3711"/>
    <w:rsid w:val="004E3EE6"/>
    <w:rsid w:val="004F053D"/>
    <w:rsid w:val="004F610C"/>
    <w:rsid w:val="004F7992"/>
    <w:rsid w:val="0050339A"/>
    <w:rsid w:val="00504A81"/>
    <w:rsid w:val="00507B12"/>
    <w:rsid w:val="005103FC"/>
    <w:rsid w:val="005115E5"/>
    <w:rsid w:val="005119FB"/>
    <w:rsid w:val="00511E27"/>
    <w:rsid w:val="005200EA"/>
    <w:rsid w:val="00524C54"/>
    <w:rsid w:val="00525B7D"/>
    <w:rsid w:val="00530582"/>
    <w:rsid w:val="00531BD2"/>
    <w:rsid w:val="00533A91"/>
    <w:rsid w:val="00540B33"/>
    <w:rsid w:val="00542674"/>
    <w:rsid w:val="00543104"/>
    <w:rsid w:val="00547F94"/>
    <w:rsid w:val="005561A1"/>
    <w:rsid w:val="0056295F"/>
    <w:rsid w:val="00565EF6"/>
    <w:rsid w:val="005750C0"/>
    <w:rsid w:val="005849E6"/>
    <w:rsid w:val="005855D4"/>
    <w:rsid w:val="00586A32"/>
    <w:rsid w:val="00594FB9"/>
    <w:rsid w:val="005A0543"/>
    <w:rsid w:val="005A59E4"/>
    <w:rsid w:val="005A6043"/>
    <w:rsid w:val="005C0EDE"/>
    <w:rsid w:val="005C1DAE"/>
    <w:rsid w:val="005C46FB"/>
    <w:rsid w:val="005C7C16"/>
    <w:rsid w:val="005D302E"/>
    <w:rsid w:val="005D5BBF"/>
    <w:rsid w:val="005E3C84"/>
    <w:rsid w:val="005E4AFB"/>
    <w:rsid w:val="005E7A48"/>
    <w:rsid w:val="005F381D"/>
    <w:rsid w:val="00600A4D"/>
    <w:rsid w:val="006012E2"/>
    <w:rsid w:val="006034FA"/>
    <w:rsid w:val="0060424B"/>
    <w:rsid w:val="00611DC0"/>
    <w:rsid w:val="006143CF"/>
    <w:rsid w:val="00616508"/>
    <w:rsid w:val="00622882"/>
    <w:rsid w:val="00626BCE"/>
    <w:rsid w:val="006279DC"/>
    <w:rsid w:val="006313C6"/>
    <w:rsid w:val="00631666"/>
    <w:rsid w:val="0063176C"/>
    <w:rsid w:val="0064217F"/>
    <w:rsid w:val="00643031"/>
    <w:rsid w:val="0064553D"/>
    <w:rsid w:val="00645563"/>
    <w:rsid w:val="00647F3E"/>
    <w:rsid w:val="006517B0"/>
    <w:rsid w:val="00655151"/>
    <w:rsid w:val="006614A7"/>
    <w:rsid w:val="006627D4"/>
    <w:rsid w:val="00684CC7"/>
    <w:rsid w:val="00685497"/>
    <w:rsid w:val="00691517"/>
    <w:rsid w:val="00691884"/>
    <w:rsid w:val="0069281A"/>
    <w:rsid w:val="006939AF"/>
    <w:rsid w:val="00694273"/>
    <w:rsid w:val="00697018"/>
    <w:rsid w:val="006977B2"/>
    <w:rsid w:val="006A22A1"/>
    <w:rsid w:val="006B005A"/>
    <w:rsid w:val="006B19DA"/>
    <w:rsid w:val="006B47BB"/>
    <w:rsid w:val="006B6070"/>
    <w:rsid w:val="006B6FE8"/>
    <w:rsid w:val="006C1478"/>
    <w:rsid w:val="006C33DA"/>
    <w:rsid w:val="006C66E3"/>
    <w:rsid w:val="006C7F88"/>
    <w:rsid w:val="006D1B1E"/>
    <w:rsid w:val="006D7832"/>
    <w:rsid w:val="006E10E4"/>
    <w:rsid w:val="006E1F48"/>
    <w:rsid w:val="006E2553"/>
    <w:rsid w:val="006E34BC"/>
    <w:rsid w:val="006E391A"/>
    <w:rsid w:val="006F0463"/>
    <w:rsid w:val="006F093E"/>
    <w:rsid w:val="006F17B8"/>
    <w:rsid w:val="00704659"/>
    <w:rsid w:val="007047F5"/>
    <w:rsid w:val="00705B98"/>
    <w:rsid w:val="0071135C"/>
    <w:rsid w:val="00715A6A"/>
    <w:rsid w:val="00715BF7"/>
    <w:rsid w:val="00715D7D"/>
    <w:rsid w:val="00720A79"/>
    <w:rsid w:val="007219DC"/>
    <w:rsid w:val="007262E6"/>
    <w:rsid w:val="0072667E"/>
    <w:rsid w:val="00732CD0"/>
    <w:rsid w:val="0073534E"/>
    <w:rsid w:val="00753D6D"/>
    <w:rsid w:val="00766ADC"/>
    <w:rsid w:val="00771FC9"/>
    <w:rsid w:val="00774C0B"/>
    <w:rsid w:val="00782FDD"/>
    <w:rsid w:val="0078303E"/>
    <w:rsid w:val="00783C47"/>
    <w:rsid w:val="007862F3"/>
    <w:rsid w:val="00792400"/>
    <w:rsid w:val="0079251B"/>
    <w:rsid w:val="007929CB"/>
    <w:rsid w:val="0079544D"/>
    <w:rsid w:val="007A1A7D"/>
    <w:rsid w:val="007A398A"/>
    <w:rsid w:val="007A46A4"/>
    <w:rsid w:val="007A5088"/>
    <w:rsid w:val="007A5431"/>
    <w:rsid w:val="007A7684"/>
    <w:rsid w:val="007B17E9"/>
    <w:rsid w:val="007B28B8"/>
    <w:rsid w:val="007B4E70"/>
    <w:rsid w:val="007C0A79"/>
    <w:rsid w:val="007C3027"/>
    <w:rsid w:val="007D0A52"/>
    <w:rsid w:val="007D6FBD"/>
    <w:rsid w:val="007E0827"/>
    <w:rsid w:val="007E0A1C"/>
    <w:rsid w:val="007E0DF5"/>
    <w:rsid w:val="007E2512"/>
    <w:rsid w:val="007E304B"/>
    <w:rsid w:val="007E7CEC"/>
    <w:rsid w:val="007F337E"/>
    <w:rsid w:val="007F6084"/>
    <w:rsid w:val="007F7EF3"/>
    <w:rsid w:val="00802226"/>
    <w:rsid w:val="008133B0"/>
    <w:rsid w:val="00820E19"/>
    <w:rsid w:val="00822810"/>
    <w:rsid w:val="008239D3"/>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A4C83"/>
    <w:rsid w:val="008A503A"/>
    <w:rsid w:val="008B0129"/>
    <w:rsid w:val="008B17A2"/>
    <w:rsid w:val="008B354D"/>
    <w:rsid w:val="008B399D"/>
    <w:rsid w:val="008B3FA0"/>
    <w:rsid w:val="008B6477"/>
    <w:rsid w:val="008C09F9"/>
    <w:rsid w:val="008C11E1"/>
    <w:rsid w:val="008C2739"/>
    <w:rsid w:val="008D0473"/>
    <w:rsid w:val="008D1A3A"/>
    <w:rsid w:val="008D2EBF"/>
    <w:rsid w:val="008D554F"/>
    <w:rsid w:val="008E126A"/>
    <w:rsid w:val="008E1B22"/>
    <w:rsid w:val="008E1EED"/>
    <w:rsid w:val="008E6380"/>
    <w:rsid w:val="008F2924"/>
    <w:rsid w:val="008F3736"/>
    <w:rsid w:val="008F6FC6"/>
    <w:rsid w:val="00900C79"/>
    <w:rsid w:val="00904F5A"/>
    <w:rsid w:val="009053C5"/>
    <w:rsid w:val="00912106"/>
    <w:rsid w:val="00912EEC"/>
    <w:rsid w:val="0091791C"/>
    <w:rsid w:val="0093078F"/>
    <w:rsid w:val="00930BBF"/>
    <w:rsid w:val="0093257D"/>
    <w:rsid w:val="009355AD"/>
    <w:rsid w:val="0093562D"/>
    <w:rsid w:val="00944F47"/>
    <w:rsid w:val="0096191C"/>
    <w:rsid w:val="009637A8"/>
    <w:rsid w:val="009647B1"/>
    <w:rsid w:val="00966BD3"/>
    <w:rsid w:val="0096781B"/>
    <w:rsid w:val="00967FCF"/>
    <w:rsid w:val="0097091C"/>
    <w:rsid w:val="00976917"/>
    <w:rsid w:val="00981703"/>
    <w:rsid w:val="0098200F"/>
    <w:rsid w:val="00983434"/>
    <w:rsid w:val="00984B9E"/>
    <w:rsid w:val="00992536"/>
    <w:rsid w:val="00993113"/>
    <w:rsid w:val="00994F6A"/>
    <w:rsid w:val="009A6718"/>
    <w:rsid w:val="009B01FA"/>
    <w:rsid w:val="009B2C81"/>
    <w:rsid w:val="009C5C77"/>
    <w:rsid w:val="009D2229"/>
    <w:rsid w:val="009D2882"/>
    <w:rsid w:val="009F220D"/>
    <w:rsid w:val="00A012E5"/>
    <w:rsid w:val="00A02927"/>
    <w:rsid w:val="00A14789"/>
    <w:rsid w:val="00A14EF0"/>
    <w:rsid w:val="00A150B7"/>
    <w:rsid w:val="00A22871"/>
    <w:rsid w:val="00A24811"/>
    <w:rsid w:val="00A33DD4"/>
    <w:rsid w:val="00A35C21"/>
    <w:rsid w:val="00A47E68"/>
    <w:rsid w:val="00A569D0"/>
    <w:rsid w:val="00A702C6"/>
    <w:rsid w:val="00A94D59"/>
    <w:rsid w:val="00A95FEF"/>
    <w:rsid w:val="00A96D61"/>
    <w:rsid w:val="00A96EE0"/>
    <w:rsid w:val="00AA1575"/>
    <w:rsid w:val="00AA2DA0"/>
    <w:rsid w:val="00AA3DFB"/>
    <w:rsid w:val="00AA493E"/>
    <w:rsid w:val="00AA5572"/>
    <w:rsid w:val="00AB42A0"/>
    <w:rsid w:val="00AB4BD3"/>
    <w:rsid w:val="00AB77FB"/>
    <w:rsid w:val="00AE0B09"/>
    <w:rsid w:val="00AE0C8C"/>
    <w:rsid w:val="00AE1463"/>
    <w:rsid w:val="00AE175F"/>
    <w:rsid w:val="00AE1E5D"/>
    <w:rsid w:val="00AE3EC1"/>
    <w:rsid w:val="00AE7C63"/>
    <w:rsid w:val="00AF32A7"/>
    <w:rsid w:val="00AF5436"/>
    <w:rsid w:val="00B0445A"/>
    <w:rsid w:val="00B05144"/>
    <w:rsid w:val="00B11CB3"/>
    <w:rsid w:val="00B1312D"/>
    <w:rsid w:val="00B135AD"/>
    <w:rsid w:val="00B152B1"/>
    <w:rsid w:val="00B22C16"/>
    <w:rsid w:val="00B24BB3"/>
    <w:rsid w:val="00B2670F"/>
    <w:rsid w:val="00B304F4"/>
    <w:rsid w:val="00B30C76"/>
    <w:rsid w:val="00B33453"/>
    <w:rsid w:val="00B41D58"/>
    <w:rsid w:val="00B421D3"/>
    <w:rsid w:val="00B43F78"/>
    <w:rsid w:val="00B44445"/>
    <w:rsid w:val="00B46001"/>
    <w:rsid w:val="00B47FDB"/>
    <w:rsid w:val="00B52333"/>
    <w:rsid w:val="00B5240C"/>
    <w:rsid w:val="00B53924"/>
    <w:rsid w:val="00B5654C"/>
    <w:rsid w:val="00B629A2"/>
    <w:rsid w:val="00B64366"/>
    <w:rsid w:val="00B64903"/>
    <w:rsid w:val="00B65F39"/>
    <w:rsid w:val="00B66CC1"/>
    <w:rsid w:val="00B77867"/>
    <w:rsid w:val="00B77E7C"/>
    <w:rsid w:val="00B91085"/>
    <w:rsid w:val="00B93349"/>
    <w:rsid w:val="00B93DA4"/>
    <w:rsid w:val="00B97BFA"/>
    <w:rsid w:val="00BA3420"/>
    <w:rsid w:val="00BA40AC"/>
    <w:rsid w:val="00BA49D6"/>
    <w:rsid w:val="00BB468B"/>
    <w:rsid w:val="00BB5257"/>
    <w:rsid w:val="00BC05B8"/>
    <w:rsid w:val="00BC40EE"/>
    <w:rsid w:val="00BC4741"/>
    <w:rsid w:val="00BD1815"/>
    <w:rsid w:val="00BD7B86"/>
    <w:rsid w:val="00BE4038"/>
    <w:rsid w:val="00BF00EA"/>
    <w:rsid w:val="00BF12B6"/>
    <w:rsid w:val="00BF1733"/>
    <w:rsid w:val="00BF1DC7"/>
    <w:rsid w:val="00BF25FF"/>
    <w:rsid w:val="00C03A72"/>
    <w:rsid w:val="00C058C8"/>
    <w:rsid w:val="00C07921"/>
    <w:rsid w:val="00C07C19"/>
    <w:rsid w:val="00C1284F"/>
    <w:rsid w:val="00C14E8A"/>
    <w:rsid w:val="00C25D38"/>
    <w:rsid w:val="00C27731"/>
    <w:rsid w:val="00C31832"/>
    <w:rsid w:val="00C34A77"/>
    <w:rsid w:val="00C35D82"/>
    <w:rsid w:val="00C47C4C"/>
    <w:rsid w:val="00C47EF0"/>
    <w:rsid w:val="00C51240"/>
    <w:rsid w:val="00C51664"/>
    <w:rsid w:val="00C54A2E"/>
    <w:rsid w:val="00C642E4"/>
    <w:rsid w:val="00C64C18"/>
    <w:rsid w:val="00C65FBE"/>
    <w:rsid w:val="00C66CC2"/>
    <w:rsid w:val="00C73C7C"/>
    <w:rsid w:val="00C741CC"/>
    <w:rsid w:val="00C762B9"/>
    <w:rsid w:val="00C77DE1"/>
    <w:rsid w:val="00C80095"/>
    <w:rsid w:val="00C80942"/>
    <w:rsid w:val="00C838F5"/>
    <w:rsid w:val="00C84785"/>
    <w:rsid w:val="00C84CFC"/>
    <w:rsid w:val="00C85D09"/>
    <w:rsid w:val="00C85EE0"/>
    <w:rsid w:val="00C92D79"/>
    <w:rsid w:val="00CA04D6"/>
    <w:rsid w:val="00CA52E6"/>
    <w:rsid w:val="00CA6FC3"/>
    <w:rsid w:val="00CB13FA"/>
    <w:rsid w:val="00CB2930"/>
    <w:rsid w:val="00CB5F91"/>
    <w:rsid w:val="00CB727F"/>
    <w:rsid w:val="00CC3B9A"/>
    <w:rsid w:val="00CC7AF6"/>
    <w:rsid w:val="00CC7D86"/>
    <w:rsid w:val="00CD3C9A"/>
    <w:rsid w:val="00CD3CE8"/>
    <w:rsid w:val="00CD4AF7"/>
    <w:rsid w:val="00CD5A66"/>
    <w:rsid w:val="00CD7C9F"/>
    <w:rsid w:val="00CE188D"/>
    <w:rsid w:val="00CE1E99"/>
    <w:rsid w:val="00CE3F1B"/>
    <w:rsid w:val="00CE4E0E"/>
    <w:rsid w:val="00CF0CC8"/>
    <w:rsid w:val="00CF260D"/>
    <w:rsid w:val="00CF798D"/>
    <w:rsid w:val="00D03124"/>
    <w:rsid w:val="00D05D68"/>
    <w:rsid w:val="00D11AA1"/>
    <w:rsid w:val="00D148D1"/>
    <w:rsid w:val="00D156A0"/>
    <w:rsid w:val="00D16491"/>
    <w:rsid w:val="00D2145A"/>
    <w:rsid w:val="00D2511F"/>
    <w:rsid w:val="00D25AA5"/>
    <w:rsid w:val="00D25FCA"/>
    <w:rsid w:val="00D27070"/>
    <w:rsid w:val="00D27D32"/>
    <w:rsid w:val="00D31C4A"/>
    <w:rsid w:val="00D4361D"/>
    <w:rsid w:val="00D46CA6"/>
    <w:rsid w:val="00D5411A"/>
    <w:rsid w:val="00D66333"/>
    <w:rsid w:val="00D715E6"/>
    <w:rsid w:val="00D729C8"/>
    <w:rsid w:val="00D734A7"/>
    <w:rsid w:val="00D84580"/>
    <w:rsid w:val="00D87324"/>
    <w:rsid w:val="00D92242"/>
    <w:rsid w:val="00D93D61"/>
    <w:rsid w:val="00DA048B"/>
    <w:rsid w:val="00DA0AFB"/>
    <w:rsid w:val="00DA12DD"/>
    <w:rsid w:val="00DA1B27"/>
    <w:rsid w:val="00DA3C58"/>
    <w:rsid w:val="00DB1C1E"/>
    <w:rsid w:val="00DB20A0"/>
    <w:rsid w:val="00DB5E68"/>
    <w:rsid w:val="00DB61FF"/>
    <w:rsid w:val="00DC507D"/>
    <w:rsid w:val="00DD2121"/>
    <w:rsid w:val="00DD44D0"/>
    <w:rsid w:val="00DE2765"/>
    <w:rsid w:val="00DE6D9F"/>
    <w:rsid w:val="00DF07E8"/>
    <w:rsid w:val="00DF0BF7"/>
    <w:rsid w:val="00DF1922"/>
    <w:rsid w:val="00DF463C"/>
    <w:rsid w:val="00E107F6"/>
    <w:rsid w:val="00E2064B"/>
    <w:rsid w:val="00E20CE3"/>
    <w:rsid w:val="00E21FCB"/>
    <w:rsid w:val="00E25E73"/>
    <w:rsid w:val="00E26745"/>
    <w:rsid w:val="00E336C9"/>
    <w:rsid w:val="00E34EC7"/>
    <w:rsid w:val="00E37F55"/>
    <w:rsid w:val="00E412B9"/>
    <w:rsid w:val="00E41AAD"/>
    <w:rsid w:val="00E41B2E"/>
    <w:rsid w:val="00E45674"/>
    <w:rsid w:val="00E50916"/>
    <w:rsid w:val="00E53759"/>
    <w:rsid w:val="00E67BF1"/>
    <w:rsid w:val="00E716EF"/>
    <w:rsid w:val="00E73A51"/>
    <w:rsid w:val="00E75E35"/>
    <w:rsid w:val="00E76BE4"/>
    <w:rsid w:val="00E77729"/>
    <w:rsid w:val="00E8045C"/>
    <w:rsid w:val="00E834EC"/>
    <w:rsid w:val="00E850F5"/>
    <w:rsid w:val="00E869BA"/>
    <w:rsid w:val="00E90679"/>
    <w:rsid w:val="00E922E9"/>
    <w:rsid w:val="00E93461"/>
    <w:rsid w:val="00E94ADD"/>
    <w:rsid w:val="00E95C48"/>
    <w:rsid w:val="00E96545"/>
    <w:rsid w:val="00E97BDF"/>
    <w:rsid w:val="00EA1CD6"/>
    <w:rsid w:val="00EB1B2D"/>
    <w:rsid w:val="00EB337F"/>
    <w:rsid w:val="00EB3D5C"/>
    <w:rsid w:val="00EB7EE2"/>
    <w:rsid w:val="00EC2D14"/>
    <w:rsid w:val="00EC7097"/>
    <w:rsid w:val="00EC70DC"/>
    <w:rsid w:val="00ED0E74"/>
    <w:rsid w:val="00ED5F97"/>
    <w:rsid w:val="00ED6015"/>
    <w:rsid w:val="00EE63BF"/>
    <w:rsid w:val="00EE797F"/>
    <w:rsid w:val="00EF357E"/>
    <w:rsid w:val="00EF4D03"/>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CC8"/>
    <w:rsid w:val="00F63557"/>
    <w:rsid w:val="00F6376A"/>
    <w:rsid w:val="00F6659A"/>
    <w:rsid w:val="00F72170"/>
    <w:rsid w:val="00F745F7"/>
    <w:rsid w:val="00F74F2D"/>
    <w:rsid w:val="00F80347"/>
    <w:rsid w:val="00F80480"/>
    <w:rsid w:val="00F80676"/>
    <w:rsid w:val="00F827F7"/>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C01C4"/>
    <w:rsid w:val="00FC2FC4"/>
    <w:rsid w:val="00FD3336"/>
    <w:rsid w:val="00FD5861"/>
    <w:rsid w:val="00FD6B72"/>
    <w:rsid w:val="00FE0624"/>
    <w:rsid w:val="00FE089D"/>
    <w:rsid w:val="00FE25C4"/>
    <w:rsid w:val="00FE2ABF"/>
    <w:rsid w:val="00FF1645"/>
    <w:rsid w:val="00FF2974"/>
    <w:rsid w:val="00FF4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2F1FA-687C-43FB-9471-537970CAB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2311</TotalTime>
  <Pages>21</Pages>
  <Words>8250</Words>
  <Characters>49504</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467</cp:revision>
  <cp:lastPrinted>2017-07-31T11:21:00Z</cp:lastPrinted>
  <dcterms:created xsi:type="dcterms:W3CDTF">2016-09-23T12:04:00Z</dcterms:created>
  <dcterms:modified xsi:type="dcterms:W3CDTF">2017-07-31T11:29:00Z</dcterms:modified>
</cp:coreProperties>
</file>