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 xml:space="preserve">prowadzone na podstawie ustawy z dn. 29 stycznia 2004 r. – Prawo zamówień publicznych /Dz.U. z 2015 r., poz. 2164 z późn. zm./zwana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 xml:space="preserve">o wartości poniżej </w:t>
      </w:r>
      <w:r w:rsidR="000E5760">
        <w:rPr>
          <w:rFonts w:asciiTheme="minorHAnsi" w:hAnsiTheme="minorHAnsi"/>
          <w:b/>
        </w:rPr>
        <w:t>209</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Pr="0091791C">
        <w:rPr>
          <w:rFonts w:asciiTheme="minorHAnsi" w:hAnsiTheme="minorHAnsi"/>
          <w:lang w:val="de-DE"/>
        </w:rPr>
        <w:t>: BI.V.271.</w:t>
      </w:r>
      <w:r w:rsidR="0021143B">
        <w:rPr>
          <w:rFonts w:asciiTheme="minorHAnsi" w:hAnsiTheme="minorHAnsi"/>
          <w:lang w:val="de-DE"/>
        </w:rPr>
        <w:t>7</w:t>
      </w:r>
      <w:r w:rsidRPr="0091791C">
        <w:rPr>
          <w:rFonts w:asciiTheme="minorHAnsi" w:hAnsiTheme="minorHAnsi"/>
          <w:lang w:val="de-DE"/>
        </w:rPr>
        <w:t>.</w:t>
      </w:r>
      <w:r w:rsidR="00E850F5" w:rsidRPr="0091791C">
        <w:rPr>
          <w:rFonts w:asciiTheme="minorHAnsi" w:hAnsiTheme="minorHAnsi"/>
          <w:lang w:val="de-DE"/>
        </w:rPr>
        <w:t xml:space="preserve"> 201</w:t>
      </w:r>
      <w:r w:rsidR="0021143B">
        <w:rPr>
          <w:rFonts w:asciiTheme="minorHAnsi" w:hAnsiTheme="minorHAnsi"/>
          <w:lang w:val="de-DE"/>
        </w:rPr>
        <w:t>7</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0E5760" w:rsidP="001278F7">
      <w:pPr>
        <w:pStyle w:val="Tekstpodstawowy"/>
        <w:jc w:val="center"/>
        <w:rPr>
          <w:rFonts w:asciiTheme="minorHAnsi" w:hAnsiTheme="minorHAnsi"/>
          <w:b/>
        </w:rPr>
      </w:pPr>
      <w:r>
        <w:rPr>
          <w:rFonts w:asciiTheme="minorHAnsi" w:hAnsiTheme="minorHAnsi"/>
          <w:b/>
        </w:rPr>
        <w:t>na dostawę</w:t>
      </w:r>
      <w:r w:rsidR="00E850F5" w:rsidRPr="0091791C">
        <w:rPr>
          <w:rFonts w:asciiTheme="minorHAnsi" w:hAnsiTheme="minorHAnsi"/>
          <w:b/>
        </w:rPr>
        <w:t>:</w:t>
      </w:r>
    </w:p>
    <w:p w:rsidR="0085762A" w:rsidRDefault="00E76BE4" w:rsidP="0021143B">
      <w:pPr>
        <w:pStyle w:val="Tekstpodstawowy"/>
        <w:jc w:val="center"/>
      </w:pPr>
      <w:r>
        <w:rPr>
          <w:rFonts w:asciiTheme="minorHAnsi" w:hAnsiTheme="minorHAnsi"/>
          <w:b/>
          <w:sz w:val="28"/>
          <w:szCs w:val="28"/>
          <w:u w:val="single"/>
        </w:rPr>
        <w:t>„</w:t>
      </w:r>
      <w:r w:rsidR="004E31F1">
        <w:rPr>
          <w:rFonts w:asciiTheme="minorHAnsi" w:hAnsiTheme="minorHAnsi"/>
          <w:b/>
          <w:sz w:val="28"/>
          <w:szCs w:val="28"/>
          <w:u w:val="single"/>
        </w:rPr>
        <w:t xml:space="preserve">Dostawa wraz z </w:t>
      </w:r>
      <w:r w:rsidR="0021143B">
        <w:rPr>
          <w:rFonts w:asciiTheme="minorHAnsi" w:hAnsiTheme="minorHAnsi"/>
          <w:b/>
          <w:sz w:val="28"/>
          <w:szCs w:val="28"/>
          <w:u w:val="single"/>
        </w:rPr>
        <w:t>montaż</w:t>
      </w:r>
      <w:r w:rsidR="004E31F1">
        <w:rPr>
          <w:rFonts w:asciiTheme="minorHAnsi" w:hAnsiTheme="minorHAnsi"/>
          <w:b/>
          <w:sz w:val="28"/>
          <w:szCs w:val="28"/>
          <w:u w:val="single"/>
        </w:rPr>
        <w:t>em</w:t>
      </w:r>
      <w:r w:rsidR="0021143B">
        <w:rPr>
          <w:rFonts w:asciiTheme="minorHAnsi" w:hAnsiTheme="minorHAnsi"/>
          <w:b/>
          <w:sz w:val="28"/>
          <w:szCs w:val="28"/>
          <w:u w:val="single"/>
        </w:rPr>
        <w:t xml:space="preserve"> placu zabaw w miejscowości Dąbrówka Wisłocka i Zdziarzec oraz sprzętu rehabilitacyjnego w miejscowości Dąbrówka Wisłocka, Podborze, Zdziarzec”</w:t>
      </w:r>
    </w:p>
    <w:p w:rsidR="00C80942" w:rsidRPr="0027799D" w:rsidRDefault="007F337E">
      <w:pPr>
        <w:rPr>
          <w:b/>
        </w:rPr>
      </w:pPr>
      <w:r w:rsidRPr="0027799D">
        <w:rPr>
          <w:b/>
        </w:rPr>
        <w:t>SIWZ zawiera:</w:t>
      </w:r>
    </w:p>
    <w:p w:rsidR="007F337E" w:rsidRPr="00E63E87" w:rsidRDefault="007B28B8" w:rsidP="007B28B8">
      <w:pPr>
        <w:pStyle w:val="Akapitzlist"/>
        <w:numPr>
          <w:ilvl w:val="0"/>
          <w:numId w:val="34"/>
        </w:numPr>
      </w:pPr>
      <w:r w:rsidRPr="00E63E87">
        <w:t>Instrukcja dla Wykonawców</w:t>
      </w:r>
    </w:p>
    <w:p w:rsidR="007B28B8" w:rsidRPr="00E63E87" w:rsidRDefault="007B28B8" w:rsidP="007B28B8">
      <w:pPr>
        <w:pStyle w:val="Akapitzlist"/>
        <w:numPr>
          <w:ilvl w:val="0"/>
          <w:numId w:val="34"/>
        </w:numPr>
      </w:pPr>
      <w:r w:rsidRPr="00E63E87">
        <w:t xml:space="preserve">Formularz oferty – </w:t>
      </w:r>
      <w:r w:rsidR="00695224">
        <w:t>Rozdział II</w:t>
      </w:r>
    </w:p>
    <w:p w:rsidR="007B28B8" w:rsidRPr="00E63E87" w:rsidRDefault="007B28B8" w:rsidP="007B28B8">
      <w:pPr>
        <w:pStyle w:val="Akapitzlist"/>
        <w:numPr>
          <w:ilvl w:val="0"/>
          <w:numId w:val="34"/>
        </w:numPr>
      </w:pPr>
      <w:r w:rsidRPr="00E63E87">
        <w:t>Oświadczenie Wykonawcy</w:t>
      </w:r>
      <w:r w:rsidR="00DA1B27" w:rsidRPr="00E63E87">
        <w:t xml:space="preserve"> o nie podlega wykluczeniu </w:t>
      </w:r>
      <w:r w:rsidR="00695224">
        <w:t>- Załącznik nr 1</w:t>
      </w:r>
    </w:p>
    <w:p w:rsidR="00DA1B27" w:rsidRPr="00E63E87" w:rsidRDefault="00DA1B27" w:rsidP="00DA1B27">
      <w:pPr>
        <w:pStyle w:val="Akapitzlist"/>
        <w:numPr>
          <w:ilvl w:val="0"/>
          <w:numId w:val="34"/>
        </w:numPr>
        <w:spacing w:after="0" w:line="240" w:lineRule="auto"/>
        <w:jc w:val="both"/>
      </w:pPr>
      <w:r w:rsidRPr="00E63E87">
        <w:t>Oświadczenie Wykonawcy o spełnianiu warunków udział</w:t>
      </w:r>
      <w:r w:rsidR="00695224">
        <w:t>u w postępowaniu- Załącznik nr 2</w:t>
      </w:r>
    </w:p>
    <w:p w:rsidR="0014029A" w:rsidRDefault="0014029A" w:rsidP="00DA1B27">
      <w:pPr>
        <w:pStyle w:val="Akapitzlist"/>
        <w:numPr>
          <w:ilvl w:val="0"/>
          <w:numId w:val="34"/>
        </w:numPr>
        <w:spacing w:after="0" w:line="240" w:lineRule="auto"/>
        <w:jc w:val="both"/>
      </w:pPr>
      <w:r w:rsidRPr="00E63E87">
        <w:t xml:space="preserve">Oświadczenie o przynależności lub braku przynależności do grupy kapitałowej – Załącznik nr </w:t>
      </w:r>
      <w:r w:rsidR="00695224">
        <w:t>3</w:t>
      </w:r>
    </w:p>
    <w:p w:rsidR="00695224" w:rsidRPr="00E63E87" w:rsidRDefault="00695224" w:rsidP="00DA1B27">
      <w:pPr>
        <w:pStyle w:val="Akapitzlist"/>
        <w:numPr>
          <w:ilvl w:val="0"/>
          <w:numId w:val="34"/>
        </w:numPr>
        <w:spacing w:after="0" w:line="240" w:lineRule="auto"/>
        <w:jc w:val="both"/>
      </w:pPr>
      <w:r>
        <w:t>Wykaz dostaw – Załącznik nr 4</w:t>
      </w:r>
    </w:p>
    <w:p w:rsidR="00695224" w:rsidRPr="00E63E87" w:rsidRDefault="00695224" w:rsidP="00695224">
      <w:pPr>
        <w:pStyle w:val="Akapitzlist"/>
        <w:numPr>
          <w:ilvl w:val="0"/>
          <w:numId w:val="34"/>
        </w:numPr>
      </w:pPr>
      <w:r>
        <w:t xml:space="preserve">Kosztorys ofertowy </w:t>
      </w:r>
      <w:r w:rsidRPr="00E63E87">
        <w:t xml:space="preserve">- </w:t>
      </w:r>
      <w:r>
        <w:t>Rozdział III.1, III.2</w:t>
      </w:r>
    </w:p>
    <w:p w:rsidR="00695224" w:rsidRDefault="000D5EA8" w:rsidP="007B28B8">
      <w:pPr>
        <w:pStyle w:val="Akapitzlist"/>
        <w:numPr>
          <w:ilvl w:val="0"/>
          <w:numId w:val="34"/>
        </w:numPr>
      </w:pPr>
      <w:r>
        <w:t>Opis Przedmiotu zamówienia</w:t>
      </w:r>
      <w:r w:rsidR="00A323A5">
        <w:t xml:space="preserve"> (przedmiary i dokumentacja) </w:t>
      </w:r>
      <w:r>
        <w:t xml:space="preserve">- Rozdział IV </w:t>
      </w:r>
    </w:p>
    <w:p w:rsidR="007B28B8" w:rsidRPr="00E63E87" w:rsidRDefault="00720A79" w:rsidP="007B28B8">
      <w:pPr>
        <w:pStyle w:val="Akapitzlist"/>
        <w:numPr>
          <w:ilvl w:val="0"/>
          <w:numId w:val="34"/>
        </w:numPr>
      </w:pPr>
      <w:r w:rsidRPr="00E63E87">
        <w:t>Projekt</w:t>
      </w:r>
      <w:r w:rsidR="007B28B8" w:rsidRPr="00E63E87">
        <w:t xml:space="preserve"> </w:t>
      </w:r>
      <w:r w:rsidR="00695224">
        <w:t>umowy – Rozdział V</w:t>
      </w:r>
    </w:p>
    <w:p w:rsidR="00AB1154" w:rsidRDefault="00AB1154" w:rsidP="00AB1154">
      <w:pPr>
        <w:rPr>
          <w:color w:val="FF0000"/>
        </w:rPr>
      </w:pPr>
    </w:p>
    <w:p w:rsidR="00AB1154" w:rsidRDefault="00AB1154" w:rsidP="00AB1154">
      <w:pPr>
        <w:rPr>
          <w:color w:val="FF0000"/>
        </w:rPr>
      </w:pPr>
    </w:p>
    <w:p w:rsidR="00AB1154" w:rsidRPr="00AB1154" w:rsidRDefault="00AB1154" w:rsidP="00AB1154">
      <w:pPr>
        <w:rPr>
          <w:color w:val="FF0000"/>
        </w:rPr>
      </w:pPr>
    </w:p>
    <w:p w:rsidR="001278F7" w:rsidRDefault="001278F7">
      <w:r w:rsidRPr="000E753A">
        <w:rPr>
          <w:b/>
        </w:rPr>
        <w:t xml:space="preserve">Specyfikacja istotnych warunków zamówienia została zatwierdzona w dniu </w:t>
      </w:r>
      <w:r w:rsidR="009A0B51">
        <w:rPr>
          <w:b/>
        </w:rPr>
        <w:t>14.06.2017</w:t>
      </w:r>
      <w:r w:rsidRPr="00FA3149">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1278F7" w:rsidRDefault="001278F7"/>
    <w:p w:rsidR="001278F7" w:rsidRDefault="001278F7"/>
    <w:p w:rsidR="00C80942" w:rsidRDefault="00C80942"/>
    <w:p w:rsidR="00C77DE1" w:rsidRDefault="00C77DE1"/>
    <w:p w:rsidR="00C80942" w:rsidRPr="00C80942" w:rsidRDefault="00130683" w:rsidP="00C80942">
      <w:pPr>
        <w:pStyle w:val="Akapitzlist"/>
        <w:numPr>
          <w:ilvl w:val="0"/>
          <w:numId w:val="2"/>
        </w:numPr>
        <w:rPr>
          <w:b/>
        </w:rPr>
      </w:pPr>
      <w:r w:rsidRPr="00C80942">
        <w:rPr>
          <w:b/>
        </w:rPr>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195EFF" w:rsidRDefault="00C80942" w:rsidP="00C80942">
      <w:pPr>
        <w:spacing w:after="0"/>
        <w:rPr>
          <w:lang w:val="en-GB"/>
        </w:rPr>
      </w:pPr>
      <w:r w:rsidRPr="00195EFF">
        <w:rPr>
          <w:lang w:val="en-GB"/>
        </w:rPr>
        <w:t>REGON 851661228</w:t>
      </w:r>
    </w:p>
    <w:p w:rsidR="00C80942" w:rsidRPr="00195EFF" w:rsidRDefault="00C80942" w:rsidP="00C80942">
      <w:pPr>
        <w:spacing w:after="0"/>
        <w:rPr>
          <w:lang w:val="en-GB"/>
        </w:rPr>
      </w:pPr>
      <w:r w:rsidRPr="00195EFF">
        <w:rPr>
          <w:lang w:val="en-GB"/>
        </w:rPr>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2015 r., poz. 2164</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2016 r., poz. 380</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C77DE1" w:rsidRDefault="008D1A3A" w:rsidP="004E31F1">
      <w:pPr>
        <w:pStyle w:val="Styl1"/>
        <w:numPr>
          <w:ilvl w:val="0"/>
          <w:numId w:val="0"/>
        </w:numPr>
        <w:ind w:left="720"/>
        <w:jc w:val="both"/>
        <w:rPr>
          <w:b/>
        </w:rPr>
      </w:pPr>
      <w:r>
        <w:t>Przedmiotem zamówienia jest:</w:t>
      </w:r>
      <w:r w:rsidR="00135E77">
        <w:t xml:space="preserve"> </w:t>
      </w:r>
      <w:r w:rsidR="004E31F1" w:rsidRPr="004E31F1">
        <w:rPr>
          <w:b/>
        </w:rPr>
        <w:t>„Dostawa wraz z montażem placu zabaw w miejscowości Dąbrówka Wisłocka i Zdziarzec oraz sprzętu rehabilitacyjnego w miejscowości Dąbrówka Wisłocka, Podborze, Zdziarzec”</w:t>
      </w:r>
    </w:p>
    <w:p w:rsidR="00C54A2E" w:rsidRPr="00530582" w:rsidRDefault="00C54A2E" w:rsidP="008B6477">
      <w:pPr>
        <w:pStyle w:val="Styl1"/>
        <w:numPr>
          <w:ilvl w:val="0"/>
          <w:numId w:val="0"/>
        </w:numPr>
        <w:ind w:left="720"/>
        <w:jc w:val="both"/>
      </w:pPr>
    </w:p>
    <w:p w:rsidR="000A24E2" w:rsidRDefault="00093837" w:rsidP="00D92242">
      <w:pPr>
        <w:pStyle w:val="Styl1"/>
        <w:jc w:val="both"/>
      </w:pPr>
      <w:r>
        <w:t xml:space="preserve">Zamówienie </w:t>
      </w:r>
      <w:r w:rsidR="00D92242">
        <w:t>zostało podzielone na dwie części</w:t>
      </w:r>
      <w:r>
        <w:t>:</w:t>
      </w:r>
      <w:r w:rsidR="00AB77FB">
        <w:t xml:space="preserve"> </w:t>
      </w:r>
    </w:p>
    <w:p w:rsidR="00D92242" w:rsidRPr="00BC40EE" w:rsidRDefault="004E31F1" w:rsidP="00D92242">
      <w:pPr>
        <w:pStyle w:val="Styl1"/>
        <w:numPr>
          <w:ilvl w:val="2"/>
          <w:numId w:val="2"/>
        </w:numPr>
        <w:jc w:val="both"/>
        <w:rPr>
          <w:b/>
        </w:rPr>
      </w:pPr>
      <w:r>
        <w:rPr>
          <w:b/>
        </w:rPr>
        <w:t>Zadanie</w:t>
      </w:r>
      <w:r w:rsidR="00D92242" w:rsidRPr="00BC40EE">
        <w:rPr>
          <w:b/>
        </w:rPr>
        <w:t xml:space="preserve"> nr 1: </w:t>
      </w:r>
      <w:r w:rsidRPr="004E31F1">
        <w:rPr>
          <w:b/>
        </w:rPr>
        <w:t>Dostawa wraz z montażem placu zabaw w miejscowości Dąbrówka Wisłocka i Zdziarzec</w:t>
      </w:r>
    </w:p>
    <w:p w:rsidR="00C11183" w:rsidRDefault="00C11183" w:rsidP="00C25128">
      <w:pPr>
        <w:widowControl w:val="0"/>
        <w:tabs>
          <w:tab w:val="left" w:pos="720"/>
        </w:tabs>
        <w:suppressAutoHyphens/>
        <w:autoSpaceDE w:val="0"/>
        <w:spacing w:before="60" w:after="0" w:line="240" w:lineRule="auto"/>
        <w:ind w:left="720"/>
        <w:jc w:val="both"/>
        <w:rPr>
          <w:color w:val="000000"/>
          <w:lang w:eastAsia="pl-PL"/>
        </w:rPr>
      </w:pPr>
      <w:r w:rsidRPr="00C11183">
        <w:rPr>
          <w:color w:val="000000"/>
          <w:lang w:eastAsia="pl-PL"/>
        </w:rPr>
        <w:t xml:space="preserve">Przedmiotem </w:t>
      </w:r>
      <w:r>
        <w:rPr>
          <w:color w:val="000000"/>
          <w:lang w:eastAsia="pl-PL"/>
        </w:rPr>
        <w:t>zamówienia jest</w:t>
      </w:r>
      <w:r w:rsidRPr="00C11183">
        <w:rPr>
          <w:color w:val="000000"/>
          <w:lang w:eastAsia="pl-PL"/>
        </w:rPr>
        <w:t xml:space="preserve"> </w:t>
      </w:r>
      <w:r>
        <w:rPr>
          <w:color w:val="000000"/>
          <w:lang w:eastAsia="pl-PL"/>
        </w:rPr>
        <w:t>wykonanie</w:t>
      </w:r>
      <w:r w:rsidRPr="00C11183">
        <w:rPr>
          <w:color w:val="000000"/>
          <w:lang w:eastAsia="pl-PL"/>
        </w:rPr>
        <w:t xml:space="preserve"> placu zabaw z przeznaczeniem dla</w:t>
      </w:r>
      <w:r>
        <w:rPr>
          <w:color w:val="000000"/>
          <w:lang w:eastAsia="pl-PL"/>
        </w:rPr>
        <w:t xml:space="preserve"> </w:t>
      </w:r>
      <w:r w:rsidRPr="00C11183">
        <w:rPr>
          <w:color w:val="000000"/>
          <w:lang w:eastAsia="pl-PL"/>
        </w:rPr>
        <w:t xml:space="preserve">dzieci w miejscowości Dąbrówka Wisłocka </w:t>
      </w:r>
      <w:r w:rsidR="000F7CB2">
        <w:rPr>
          <w:color w:val="000000"/>
          <w:lang w:eastAsia="pl-PL"/>
        </w:rPr>
        <w:t>i Zdziarzec</w:t>
      </w:r>
      <w:r>
        <w:rPr>
          <w:color w:val="000000"/>
          <w:lang w:eastAsia="pl-PL"/>
        </w:rPr>
        <w:t xml:space="preserve">. </w:t>
      </w:r>
    </w:p>
    <w:p w:rsidR="00C11183" w:rsidRPr="00C11183" w:rsidRDefault="00C11183" w:rsidP="00C25128">
      <w:pPr>
        <w:widowControl w:val="0"/>
        <w:tabs>
          <w:tab w:val="left" w:pos="720"/>
        </w:tabs>
        <w:suppressAutoHyphens/>
        <w:autoSpaceDE w:val="0"/>
        <w:spacing w:before="60" w:after="0" w:line="240" w:lineRule="auto"/>
        <w:ind w:left="720"/>
        <w:jc w:val="both"/>
        <w:rPr>
          <w:color w:val="000000"/>
          <w:lang w:eastAsia="pl-PL"/>
        </w:rPr>
      </w:pPr>
      <w:r>
        <w:rPr>
          <w:color w:val="000000"/>
          <w:lang w:eastAsia="pl-PL"/>
        </w:rPr>
        <w:t>Przedmiot zamówienia</w:t>
      </w:r>
      <w:r w:rsidRPr="00C11183">
        <w:rPr>
          <w:color w:val="000000"/>
          <w:lang w:eastAsia="pl-PL"/>
        </w:rPr>
        <w:t xml:space="preserve"> obejmuje:</w:t>
      </w:r>
    </w:p>
    <w:p w:rsidR="00C11183" w:rsidRPr="00C11183" w:rsidRDefault="00C11183" w:rsidP="00C25128">
      <w:pPr>
        <w:widowControl w:val="0"/>
        <w:tabs>
          <w:tab w:val="left" w:pos="720"/>
        </w:tabs>
        <w:suppressAutoHyphens/>
        <w:autoSpaceDE w:val="0"/>
        <w:spacing w:before="60" w:after="0" w:line="240" w:lineRule="auto"/>
        <w:ind w:left="720"/>
        <w:jc w:val="both"/>
        <w:rPr>
          <w:color w:val="000000"/>
          <w:lang w:eastAsia="pl-PL"/>
        </w:rPr>
      </w:pPr>
      <w:r w:rsidRPr="00C11183">
        <w:rPr>
          <w:color w:val="000000"/>
          <w:lang w:eastAsia="pl-PL"/>
        </w:rPr>
        <w:t>-   przygotowanie terenu poprzez usunięcie humusu i niwelację placu</w:t>
      </w:r>
      <w:r w:rsidR="00C25128">
        <w:rPr>
          <w:color w:val="000000"/>
          <w:lang w:eastAsia="pl-PL"/>
        </w:rPr>
        <w:t>,</w:t>
      </w:r>
    </w:p>
    <w:p w:rsidR="00C11183" w:rsidRDefault="00C11183" w:rsidP="00C25128">
      <w:pPr>
        <w:widowControl w:val="0"/>
        <w:tabs>
          <w:tab w:val="left" w:pos="720"/>
        </w:tabs>
        <w:suppressAutoHyphens/>
        <w:autoSpaceDE w:val="0"/>
        <w:spacing w:before="60" w:after="0" w:line="240" w:lineRule="auto"/>
        <w:ind w:left="720"/>
        <w:jc w:val="both"/>
        <w:rPr>
          <w:color w:val="000000"/>
          <w:lang w:eastAsia="pl-PL"/>
        </w:rPr>
      </w:pPr>
      <w:r w:rsidRPr="00C11183">
        <w:rPr>
          <w:color w:val="000000"/>
          <w:lang w:eastAsia="pl-PL"/>
        </w:rPr>
        <w:t xml:space="preserve">-   </w:t>
      </w:r>
      <w:r w:rsidR="000F7CB2">
        <w:rPr>
          <w:color w:val="000000"/>
          <w:lang w:eastAsia="pl-PL"/>
        </w:rPr>
        <w:t>dostawę wraz z montażem</w:t>
      </w:r>
      <w:r w:rsidRPr="00C11183">
        <w:rPr>
          <w:color w:val="000000"/>
          <w:lang w:eastAsia="pl-PL"/>
        </w:rPr>
        <w:t xml:space="preserve"> urządzeń:  huśtawka wahadłowa</w:t>
      </w:r>
      <w:r w:rsidR="000F7CB2">
        <w:rPr>
          <w:color w:val="000000"/>
          <w:lang w:eastAsia="pl-PL"/>
        </w:rPr>
        <w:t>,</w:t>
      </w:r>
      <w:r w:rsidRPr="00C11183">
        <w:rPr>
          <w:color w:val="000000"/>
          <w:lang w:eastAsia="pl-PL"/>
        </w:rPr>
        <w:t xml:space="preserve">  karuzela</w:t>
      </w:r>
      <w:r w:rsidR="000F7CB2">
        <w:rPr>
          <w:color w:val="000000"/>
          <w:lang w:eastAsia="pl-PL"/>
        </w:rPr>
        <w:t>,</w:t>
      </w:r>
      <w:r w:rsidRPr="00C11183">
        <w:rPr>
          <w:color w:val="000000"/>
          <w:lang w:eastAsia="pl-PL"/>
        </w:rPr>
        <w:t xml:space="preserve">  zestaw zabawowy</w:t>
      </w:r>
      <w:r w:rsidR="000F7CB2">
        <w:rPr>
          <w:color w:val="000000"/>
          <w:lang w:eastAsia="pl-PL"/>
        </w:rPr>
        <w:t xml:space="preserve">, </w:t>
      </w:r>
      <w:r w:rsidRPr="00C11183">
        <w:rPr>
          <w:color w:val="000000"/>
          <w:lang w:eastAsia="pl-PL"/>
        </w:rPr>
        <w:t>huśtawka wagowa</w:t>
      </w:r>
      <w:r w:rsidR="000F7CB2">
        <w:rPr>
          <w:color w:val="000000"/>
          <w:lang w:eastAsia="pl-PL"/>
        </w:rPr>
        <w:t>,</w:t>
      </w:r>
      <w:r w:rsidRPr="00C11183">
        <w:rPr>
          <w:color w:val="000000"/>
          <w:lang w:eastAsia="pl-PL"/>
        </w:rPr>
        <w:t xml:space="preserve">  zabawka na sprężynie</w:t>
      </w:r>
      <w:r w:rsidR="000F7CB2">
        <w:rPr>
          <w:color w:val="000000"/>
          <w:lang w:eastAsia="pl-PL"/>
        </w:rPr>
        <w:t>,</w:t>
      </w:r>
      <w:r w:rsidRPr="00C11183">
        <w:rPr>
          <w:color w:val="000000"/>
          <w:lang w:eastAsia="pl-PL"/>
        </w:rPr>
        <w:t xml:space="preserve">  piaskownica drewniana</w:t>
      </w:r>
      <w:r w:rsidR="000F7CB2">
        <w:rPr>
          <w:color w:val="000000"/>
          <w:lang w:eastAsia="pl-PL"/>
        </w:rPr>
        <w:t>.</w:t>
      </w:r>
    </w:p>
    <w:p w:rsidR="00BC40EE" w:rsidRPr="00D92242" w:rsidRDefault="00BC40EE" w:rsidP="00C25128">
      <w:pPr>
        <w:pStyle w:val="Styl1"/>
        <w:numPr>
          <w:ilvl w:val="0"/>
          <w:numId w:val="0"/>
        </w:numPr>
        <w:jc w:val="both"/>
      </w:pPr>
    </w:p>
    <w:p w:rsidR="00D92242" w:rsidRPr="001A117A" w:rsidRDefault="004E31F1" w:rsidP="00D92242">
      <w:pPr>
        <w:pStyle w:val="Styl1"/>
        <w:numPr>
          <w:ilvl w:val="2"/>
          <w:numId w:val="2"/>
        </w:numPr>
        <w:jc w:val="both"/>
        <w:rPr>
          <w:b/>
        </w:rPr>
      </w:pPr>
      <w:r>
        <w:rPr>
          <w:b/>
          <w:color w:val="000000"/>
          <w:lang w:eastAsia="pl-PL"/>
        </w:rPr>
        <w:t>Zadanie</w:t>
      </w:r>
      <w:r w:rsidR="00D92242" w:rsidRPr="00BC40EE">
        <w:rPr>
          <w:b/>
          <w:color w:val="000000"/>
          <w:lang w:eastAsia="pl-PL"/>
        </w:rPr>
        <w:t xml:space="preserve"> nr 2: </w:t>
      </w:r>
      <w:r w:rsidRPr="004E31F1">
        <w:rPr>
          <w:b/>
        </w:rPr>
        <w:t>Dostawa wraz z montażem sprzętu rehabilitacyjnego w miejscowości Dąbrówka Wisłocka, Podborze, Zdziarzec</w:t>
      </w:r>
    </w:p>
    <w:p w:rsidR="001A117A" w:rsidRPr="00BC40EE" w:rsidRDefault="001A117A" w:rsidP="001A117A">
      <w:pPr>
        <w:pStyle w:val="Styl1"/>
        <w:numPr>
          <w:ilvl w:val="0"/>
          <w:numId w:val="0"/>
        </w:numPr>
        <w:ind w:left="720" w:hanging="360"/>
        <w:jc w:val="both"/>
        <w:rPr>
          <w:b/>
        </w:rPr>
      </w:pPr>
    </w:p>
    <w:p w:rsidR="00D92242" w:rsidRPr="001A117A" w:rsidRDefault="00C31832" w:rsidP="00D92242">
      <w:pPr>
        <w:pStyle w:val="Styl1"/>
        <w:numPr>
          <w:ilvl w:val="0"/>
          <w:numId w:val="0"/>
        </w:numPr>
        <w:ind w:left="720"/>
        <w:jc w:val="both"/>
      </w:pPr>
      <w:r w:rsidRPr="001A117A">
        <w:t>Zamówienie obejmuje</w:t>
      </w:r>
      <w:r w:rsidR="001A117A">
        <w:t xml:space="preserve"> dostawę</w:t>
      </w:r>
      <w:r w:rsidR="00BB67DE">
        <w:t xml:space="preserve"> wraz z montażem sprzętu rehabilitacyjnego </w:t>
      </w:r>
      <w:r w:rsidR="00EC363B">
        <w:t xml:space="preserve">do siłowni zewnętrznej </w:t>
      </w:r>
      <w:r w:rsidR="00BB67DE">
        <w:t>w m</w:t>
      </w:r>
      <w:r w:rsidR="00EC363B">
        <w:t>iejscowości Dąbrówka Wisłocka, Podborze i Zdziarzec: ławeczka, drabinka, bioderka, nordic walking, przyciągacz- wypychacz, motyl i schodek.</w:t>
      </w:r>
      <w:r w:rsidRPr="001A117A">
        <w:t xml:space="preserve"> </w:t>
      </w:r>
    </w:p>
    <w:p w:rsidR="00F6659A" w:rsidRPr="00C31832" w:rsidRDefault="00F6659A" w:rsidP="003B3B14">
      <w:pPr>
        <w:pStyle w:val="Styl1"/>
        <w:numPr>
          <w:ilvl w:val="0"/>
          <w:numId w:val="0"/>
        </w:numPr>
        <w:jc w:val="both"/>
        <w:rPr>
          <w:color w:val="FF0000"/>
        </w:rPr>
      </w:pPr>
    </w:p>
    <w:p w:rsidR="00951040" w:rsidRDefault="006B3758" w:rsidP="00951040">
      <w:pPr>
        <w:pStyle w:val="Styl1"/>
        <w:jc w:val="both"/>
      </w:pPr>
      <w:r>
        <w:t>Wykonawca dokona zakupu i dostawy wyposażenia w</w:t>
      </w:r>
      <w:r w:rsidR="003021E1">
        <w:t>yszczególnionego w przedmiarach i opisie przedmiotu zamówienia</w:t>
      </w:r>
      <w:r>
        <w:t xml:space="preserve">, montażu i instalacji oraz uruchomienia urządzeń, które tego wymagają. </w:t>
      </w:r>
      <w:r w:rsidR="002535A6">
        <w:t xml:space="preserve">Zaoferowany sprzęt i wyposażenie mają być fabrycznie nowe oraz dopuszczone do obrotu </w:t>
      </w:r>
      <w:r w:rsidR="00C25128">
        <w:t>i używania na terytorium Polsk</w:t>
      </w:r>
      <w:r w:rsidR="00F352F2">
        <w:t>i, posiadać odpowiednie atesty i certyfikaty zgodności</w:t>
      </w:r>
      <w:r w:rsidR="00C25128">
        <w:t>.</w:t>
      </w:r>
      <w:r w:rsidR="00951040">
        <w:t xml:space="preserve"> </w:t>
      </w:r>
    </w:p>
    <w:p w:rsidR="00EB3BEE" w:rsidRDefault="00951040" w:rsidP="00EB3BEE">
      <w:pPr>
        <w:pStyle w:val="Styl1"/>
        <w:numPr>
          <w:ilvl w:val="0"/>
          <w:numId w:val="0"/>
        </w:numPr>
        <w:ind w:left="720"/>
        <w:jc w:val="both"/>
      </w:pPr>
      <w:r>
        <w:t xml:space="preserve">Wszystkie elementy wyposażenia, będące przedmiotem zamówienia winny spełniać wymogi Polskiej Normy dotyczącej bezpieczeństwa oraz winny posiadać certyfikaty </w:t>
      </w:r>
      <w:r w:rsidR="00EB3BEE">
        <w:t>zgodności z</w:t>
      </w:r>
      <w:r>
        <w:t xml:space="preserve"> normą.</w:t>
      </w:r>
    </w:p>
    <w:p w:rsidR="00951040" w:rsidRDefault="00951040" w:rsidP="00EB3BEE">
      <w:pPr>
        <w:pStyle w:val="Styl1"/>
        <w:numPr>
          <w:ilvl w:val="0"/>
          <w:numId w:val="0"/>
        </w:numPr>
        <w:ind w:left="720"/>
        <w:jc w:val="both"/>
      </w:pPr>
      <w:r>
        <w:t>Materiały użyte do produkcji elementów wyposażenia winny posiadać wszelkie wymagane prawem atesty i certyfikaty dopuszczające ich stosowanie, w tym atesty higieniczne na farby, świadectwa jakości i zgodności z normą na elementy łączeniowe stosowane do produkcji urządzeń zabawowych itp.</w:t>
      </w:r>
    </w:p>
    <w:p w:rsidR="006B3758" w:rsidRDefault="00A112AB" w:rsidP="0094537C">
      <w:pPr>
        <w:pStyle w:val="Styl1"/>
        <w:numPr>
          <w:ilvl w:val="0"/>
          <w:numId w:val="0"/>
        </w:numPr>
        <w:ind w:left="720"/>
        <w:jc w:val="both"/>
      </w:pPr>
      <w:r>
        <w:t>Zamontowane urządzenia muszą posiadać atesty dopuszczające je do wbudowania jako urządzenia terenowe spełniające wymogi norm polskich i europejskich.</w:t>
      </w:r>
    </w:p>
    <w:p w:rsidR="00FE2ABF" w:rsidRDefault="00FE2ABF" w:rsidP="00E26946">
      <w:pPr>
        <w:pStyle w:val="Styl1"/>
        <w:jc w:val="both"/>
      </w:pPr>
      <w:r w:rsidRPr="00FE2ABF">
        <w:t xml:space="preserve">Szczegółowy zakres przedmiotu zamówienia określony jest w </w:t>
      </w:r>
      <w:r w:rsidR="00EB07F0">
        <w:t>Opisie</w:t>
      </w:r>
      <w:r w:rsidR="00E26946" w:rsidRPr="00E26946">
        <w:t xml:space="preserve"> </w:t>
      </w:r>
      <w:r w:rsidR="003F05C2">
        <w:t>Przedmiotu Zamówienia</w:t>
      </w:r>
      <w:r w:rsidR="00100550">
        <w:t xml:space="preserve">, przedmiarach, kosztorysach ofertowych </w:t>
      </w:r>
      <w:r w:rsidR="00EA7B8E">
        <w:t>stanowiącym</w:t>
      </w:r>
      <w:r>
        <w:t xml:space="preserve"> cześć </w:t>
      </w:r>
      <w:r w:rsidRPr="00FE2ABF">
        <w:t xml:space="preserve">specyfikacji istotnych warunków zamówienia. </w:t>
      </w:r>
      <w:r w:rsidR="004906BA">
        <w:t>Szczegółow</w:t>
      </w:r>
      <w:r w:rsidR="00EA7B8E">
        <w:t>y opis</w:t>
      </w:r>
      <w:r w:rsidR="004906BA">
        <w:t xml:space="preserve"> </w:t>
      </w:r>
      <w:r w:rsidR="003F05C2">
        <w:t>przedmiotu zamówienia</w:t>
      </w:r>
      <w:r w:rsidR="004906BA">
        <w:t xml:space="preserve"> określa minimalne parametry techniczno- użytkowe. </w:t>
      </w:r>
      <w:r w:rsidRPr="00FE2ABF">
        <w:t xml:space="preserve">   </w:t>
      </w:r>
    </w:p>
    <w:p w:rsidR="00093837" w:rsidRDefault="00093837" w:rsidP="008B17A2">
      <w:pPr>
        <w:pStyle w:val="Akapitzlist"/>
        <w:numPr>
          <w:ilvl w:val="1"/>
          <w:numId w:val="2"/>
        </w:numPr>
        <w:jc w:val="both"/>
      </w:pPr>
      <w:r>
        <w:t xml:space="preserve">Realizacja </w:t>
      </w:r>
      <w:r w:rsidR="0092428F">
        <w:t>dostaw</w:t>
      </w:r>
      <w:r>
        <w:t xml:space="preserve"> objętych przedmiotem zamówienia musi być zgodna z:</w:t>
      </w:r>
    </w:p>
    <w:p w:rsidR="00093837" w:rsidRDefault="00EB07F0" w:rsidP="008B17A2">
      <w:pPr>
        <w:pStyle w:val="Akapitzlist"/>
        <w:numPr>
          <w:ilvl w:val="0"/>
          <w:numId w:val="6"/>
        </w:numPr>
        <w:spacing w:after="0"/>
        <w:jc w:val="both"/>
      </w:pPr>
      <w:r>
        <w:t>Kosztorys ofertowy</w:t>
      </w:r>
      <w:r w:rsidR="00093837">
        <w:t xml:space="preserve"> </w:t>
      </w:r>
      <w:r>
        <w:t xml:space="preserve">– Rozdział III.1 i III.2 </w:t>
      </w:r>
    </w:p>
    <w:p w:rsidR="00093837" w:rsidRDefault="00100550" w:rsidP="00E26946">
      <w:pPr>
        <w:pStyle w:val="Akapitzlist"/>
        <w:numPr>
          <w:ilvl w:val="0"/>
          <w:numId w:val="6"/>
        </w:numPr>
        <w:spacing w:after="0"/>
        <w:jc w:val="both"/>
      </w:pPr>
      <w:r>
        <w:t>O</w:t>
      </w:r>
      <w:r w:rsidR="00F352F2">
        <w:t>pis przedmiotu zamówienia</w:t>
      </w:r>
      <w:r w:rsidR="00E26946" w:rsidRPr="00E26946">
        <w:t xml:space="preserve"> </w:t>
      </w:r>
      <w:r w:rsidR="00CF5BD4">
        <w:t xml:space="preserve">– Rozdział </w:t>
      </w:r>
      <w:r w:rsidR="00872B37">
        <w:t>IV</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CF5BD4">
        <w:t>–</w:t>
      </w:r>
      <w:r w:rsidR="00F745F7" w:rsidRPr="00F745F7">
        <w:t xml:space="preserve"> </w:t>
      </w:r>
      <w:r w:rsidR="00CF5BD4">
        <w:t>Rozdział V</w:t>
      </w:r>
    </w:p>
    <w:p w:rsidR="005115E5" w:rsidRDefault="00093837" w:rsidP="008B17A2">
      <w:pPr>
        <w:spacing w:after="0" w:line="240" w:lineRule="auto"/>
        <w:jc w:val="both"/>
      </w:pPr>
      <w:r>
        <w:t>stanowiącymi Specyfikację Istotnych Warunków Zamówienia.</w:t>
      </w:r>
    </w:p>
    <w:p w:rsidR="00691884" w:rsidRPr="00691884" w:rsidRDefault="00691884" w:rsidP="008B17A2">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0F7F50">
        <w:rPr>
          <w:b/>
        </w:rPr>
        <w:t>min</w:t>
      </w:r>
      <w:r w:rsidR="00F6659A" w:rsidRPr="00B04EF7">
        <w:rPr>
          <w:b/>
        </w:rPr>
        <w:t xml:space="preserve">. </w:t>
      </w:r>
      <w:r w:rsidR="005F6FFE" w:rsidRPr="00B04EF7">
        <w:rPr>
          <w:b/>
        </w:rPr>
        <w:t>24 miesiące</w:t>
      </w:r>
      <w:r w:rsidRPr="00B04EF7">
        <w:rPr>
          <w:b/>
        </w:rPr>
        <w:t xml:space="preserve"> </w:t>
      </w:r>
      <w:r>
        <w:rPr>
          <w:b/>
        </w:rPr>
        <w:t>(okres gwarancji i rękojmi za wady stanowi kryterium oceny ofert).</w:t>
      </w:r>
    </w:p>
    <w:p w:rsidR="00691884" w:rsidRPr="00691884" w:rsidRDefault="00691884" w:rsidP="00691884">
      <w:pPr>
        <w:pStyle w:val="Akapitzlist"/>
        <w:spacing w:after="0" w:line="240" w:lineRule="auto"/>
        <w:ind w:left="714"/>
        <w:jc w:val="both"/>
      </w:pPr>
    </w:p>
    <w:p w:rsidR="005115E5" w:rsidRPr="000A24E2" w:rsidRDefault="00E95C48" w:rsidP="008B17A2">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247CD8" w:rsidRPr="0015279D" w:rsidRDefault="0009611A" w:rsidP="00247CD8">
      <w:pPr>
        <w:spacing w:after="0" w:line="240" w:lineRule="auto"/>
        <w:ind w:left="357"/>
        <w:rPr>
          <w:b/>
          <w:u w:val="single"/>
        </w:rPr>
      </w:pPr>
      <w:r>
        <w:rPr>
          <w:b/>
          <w:u w:val="single"/>
        </w:rPr>
        <w:t>Zadanie</w:t>
      </w:r>
      <w:r w:rsidR="00247CD8" w:rsidRPr="0015279D">
        <w:rPr>
          <w:b/>
          <w:u w:val="single"/>
        </w:rPr>
        <w:t xml:space="preserve"> nr 1</w:t>
      </w:r>
      <w:r w:rsidR="00565244" w:rsidRPr="0015279D">
        <w:rPr>
          <w:b/>
          <w:u w:val="single"/>
        </w:rPr>
        <w:t>:</w:t>
      </w:r>
    </w:p>
    <w:p w:rsidR="00247CD8" w:rsidRDefault="003D13FA" w:rsidP="0015279D">
      <w:pPr>
        <w:spacing w:after="0" w:line="240" w:lineRule="auto"/>
      </w:pPr>
      <w:r>
        <w:tab/>
        <w:t>37535200-9 Wyposażenie placów zabaw</w:t>
      </w:r>
    </w:p>
    <w:p w:rsidR="003D13FA" w:rsidRDefault="003D13FA" w:rsidP="0015279D">
      <w:pPr>
        <w:spacing w:after="0" w:line="240" w:lineRule="auto"/>
      </w:pPr>
      <w:r>
        <w:tab/>
      </w:r>
      <w:r w:rsidR="003651D4">
        <w:t>45112723-9 Roboty w zakresie kształtowania placów zabaw</w:t>
      </w:r>
    </w:p>
    <w:p w:rsidR="00247CD8" w:rsidRPr="0015279D" w:rsidRDefault="003651D4" w:rsidP="00247CD8">
      <w:pPr>
        <w:spacing w:after="0" w:line="240" w:lineRule="auto"/>
        <w:ind w:left="357"/>
        <w:rPr>
          <w:b/>
          <w:u w:val="single"/>
        </w:rPr>
      </w:pPr>
      <w:r>
        <w:rPr>
          <w:b/>
          <w:u w:val="single"/>
        </w:rPr>
        <w:t>Zadanie</w:t>
      </w:r>
      <w:r w:rsidR="00247CD8" w:rsidRPr="0015279D">
        <w:rPr>
          <w:b/>
          <w:u w:val="single"/>
        </w:rPr>
        <w:t xml:space="preserve"> nr 2:</w:t>
      </w:r>
    </w:p>
    <w:p w:rsidR="006D426D" w:rsidRDefault="006D426D" w:rsidP="00247CD8">
      <w:pPr>
        <w:pStyle w:val="Akapitzlist"/>
        <w:spacing w:after="0" w:line="240" w:lineRule="auto"/>
      </w:pPr>
      <w:r w:rsidRPr="006D426D">
        <w:t>37440000-4 – Sprzęt do ćwiczeń fizycznych</w:t>
      </w:r>
    </w:p>
    <w:p w:rsidR="00D862A7" w:rsidRDefault="00D862A7" w:rsidP="00D862A7">
      <w:pPr>
        <w:pStyle w:val="Akapitzlist"/>
        <w:spacing w:after="0" w:line="240" w:lineRule="auto"/>
      </w:pPr>
      <w:r w:rsidRPr="00F866B3">
        <w:t>45262210-6</w:t>
      </w:r>
      <w:r>
        <w:t xml:space="preserve"> Fundamentowanie</w:t>
      </w:r>
    </w:p>
    <w:p w:rsidR="003651D4" w:rsidRDefault="003651D4" w:rsidP="00247CD8">
      <w:pPr>
        <w:pStyle w:val="Akapitzlist"/>
        <w:spacing w:after="0" w:line="240" w:lineRule="auto"/>
      </w:pPr>
    </w:p>
    <w:p w:rsidR="002B553F" w:rsidRDefault="002B553F" w:rsidP="00A012E5">
      <w:pPr>
        <w:pStyle w:val="Akapitzlist"/>
        <w:numPr>
          <w:ilvl w:val="1"/>
          <w:numId w:val="2"/>
        </w:numPr>
        <w:spacing w:after="0" w:line="240" w:lineRule="auto"/>
        <w:jc w:val="both"/>
      </w:pPr>
      <w:r>
        <w:t xml:space="preserve">Jeżeli dokumentacja </w:t>
      </w:r>
      <w:r w:rsidR="006364F9">
        <w:t xml:space="preserve">przetargowa </w:t>
      </w:r>
      <w:r>
        <w:t xml:space="preserve">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w:t>
      </w:r>
      <w:r w:rsidR="006364F9">
        <w:t>przez Zamawiającego</w:t>
      </w:r>
      <w:r>
        <w:t>, który sporządzi stosowną opinię. Opinia ta będzie podstawą do podjęcia przez Zamawiającego decyzji o akceptacji „równoważników” lub odrzuceniu oferty z powodu ich „nierównoważności”.</w:t>
      </w:r>
    </w:p>
    <w:p w:rsidR="007D6E13" w:rsidRDefault="007D6E13" w:rsidP="007D6E13">
      <w:pPr>
        <w:pStyle w:val="Akapitzlist"/>
        <w:numPr>
          <w:ilvl w:val="1"/>
          <w:numId w:val="2"/>
        </w:numPr>
        <w:spacing w:after="0" w:line="240" w:lineRule="auto"/>
        <w:jc w:val="both"/>
      </w:pPr>
      <w:r>
        <w:t>Wskazane w przedmiarze robót Nakładów Rzeczowych i Katalogi Norm Nakładów Rzeczowych mają charakter pomocniczy przy wycenie robót, ale Wykonawca nie ma obowiązku przyjmowania ich do kalkulacji ceny. KNR i KNNR wskazano w celu przykładowego opisu pozycji przedmiarowych.</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C838F5" w:rsidRPr="00C838F5" w:rsidRDefault="00C838F5" w:rsidP="006B272E">
      <w:pPr>
        <w:pStyle w:val="Akapitzlist"/>
        <w:numPr>
          <w:ilvl w:val="1"/>
          <w:numId w:val="2"/>
        </w:numPr>
        <w:spacing w:after="0" w:line="240" w:lineRule="auto"/>
        <w:jc w:val="both"/>
      </w:pPr>
      <w:r w:rsidRPr="00C838F5">
        <w:t>Zamawiający dopuszcza możliwość składania ofert częściowych w rozumieniu art. 2 pkt 6 p.z.p. Zamawiający nie wprowadza ograniczenia o jakim stanowi art. 36aa ust. 3 p.z.p., tzn. maksymalnej liczby części zamówienia, na które może zostać udzielone zamówienie jednemu wykonawcy. Wykonawca może złożyć ofertę na jedną, bądź wszystkie części przedmiotu zamówienia.</w:t>
      </w:r>
    </w:p>
    <w:p w:rsidR="005F6FFE" w:rsidRPr="006B272E" w:rsidRDefault="00E25E73" w:rsidP="005F6FFE">
      <w:pPr>
        <w:pStyle w:val="Akapitzlist"/>
        <w:numPr>
          <w:ilvl w:val="1"/>
          <w:numId w:val="2"/>
        </w:numPr>
        <w:spacing w:after="0" w:line="240" w:lineRule="auto"/>
        <w:jc w:val="both"/>
        <w:rPr>
          <w:color w:val="FF0000"/>
        </w:rPr>
      </w:pPr>
      <w:r>
        <w:t xml:space="preserve">Zamawiający </w:t>
      </w:r>
      <w:r w:rsidR="005F6FFE">
        <w:t xml:space="preserve">nie </w:t>
      </w:r>
      <w:r w:rsidR="00CB7492">
        <w:t>przewiduje udzielenie zamówień</w:t>
      </w:r>
      <w:r>
        <w:t xml:space="preserve">, o których mowa w art. 67 ust. 1 pkt </w:t>
      </w:r>
      <w:r w:rsidR="005F6FFE">
        <w:t>7</w:t>
      </w:r>
      <w:r>
        <w:t xml:space="preserve">  ustawy Prawo zamówień publicznych. </w:t>
      </w: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A24E2" w:rsidRDefault="00542674" w:rsidP="006B272E">
      <w:pPr>
        <w:pStyle w:val="Akapitzlist"/>
        <w:numPr>
          <w:ilvl w:val="1"/>
          <w:numId w:val="2"/>
        </w:numPr>
        <w:spacing w:after="0" w:line="240" w:lineRule="auto"/>
        <w:jc w:val="both"/>
      </w:pPr>
      <w:r>
        <w:t>Wykonawca może powierzyć wykonanie części zamówienia podwykonawcy.</w:t>
      </w:r>
      <w:bookmarkStart w:id="0" w:name="_GoBack"/>
      <w:bookmarkEnd w:id="0"/>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Pr="00233521" w:rsidRDefault="000A24E2" w:rsidP="00233521">
      <w:pPr>
        <w:spacing w:after="0" w:line="240" w:lineRule="auto"/>
        <w:jc w:val="both"/>
        <w:rPr>
          <w:color w:val="FF0000"/>
        </w:rPr>
      </w:pPr>
    </w:p>
    <w:p w:rsidR="009647B1" w:rsidRPr="00233521" w:rsidRDefault="009647B1" w:rsidP="000A24E2">
      <w:pPr>
        <w:pStyle w:val="Akapitzlist"/>
        <w:numPr>
          <w:ilvl w:val="1"/>
          <w:numId w:val="2"/>
        </w:numPr>
        <w:spacing w:after="0" w:line="240" w:lineRule="auto"/>
        <w:jc w:val="both"/>
      </w:pPr>
      <w:r w:rsidRPr="00233521">
        <w:t xml:space="preserve">Jeżeli zmiana albo rezygnacja z podwykonawcy dotyczy podmiotu na którego zasoby Wykonawca powoływał się, na zasadach określonych w art. 22a ust. 1, w celu wykazania spełnienia warunków udziału w </w:t>
      </w:r>
      <w:r w:rsidR="0053336A" w:rsidRPr="00233521">
        <w:t>postępowaniu</w:t>
      </w:r>
      <w:r w:rsidRPr="00233521">
        <w:t xml:space="preserve">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Pr="00233521" w:rsidRDefault="000A24E2" w:rsidP="000A24E2">
      <w:pPr>
        <w:spacing w:after="0" w:line="240" w:lineRule="auto"/>
        <w:jc w:val="both"/>
      </w:pPr>
    </w:p>
    <w:p w:rsidR="00890EEC" w:rsidRPr="00233521" w:rsidRDefault="009647B1" w:rsidP="000A24E2">
      <w:pPr>
        <w:pStyle w:val="Akapitzlist"/>
        <w:numPr>
          <w:ilvl w:val="1"/>
          <w:numId w:val="2"/>
        </w:numPr>
        <w:spacing w:after="0" w:line="240" w:lineRule="auto"/>
        <w:jc w:val="both"/>
      </w:pPr>
      <w:r w:rsidRPr="00233521">
        <w:t xml:space="preserve">Jeżeli Zamawiający stwierdzi, że  wobec danego podwykonawcy zachodzą podstawy wykluczenia, wykonawca obowiązany jest zastąpić tego podwykonawcę  lub zrezygnować  z powierzenia  wykonania części zamówienia podwykonawcy. </w:t>
      </w:r>
    </w:p>
    <w:p w:rsidR="00F473FD" w:rsidRPr="00233521" w:rsidRDefault="00F473FD" w:rsidP="00F473FD">
      <w:pPr>
        <w:spacing w:after="0" w:line="240" w:lineRule="auto"/>
        <w:jc w:val="both"/>
      </w:pPr>
    </w:p>
    <w:p w:rsidR="000F4D25" w:rsidRPr="00233521" w:rsidRDefault="009647B1" w:rsidP="000A24E2">
      <w:pPr>
        <w:pStyle w:val="Akapitzlist"/>
        <w:numPr>
          <w:ilvl w:val="1"/>
          <w:numId w:val="2"/>
        </w:numPr>
        <w:spacing w:after="0" w:line="240" w:lineRule="auto"/>
        <w:jc w:val="both"/>
      </w:pPr>
      <w:r w:rsidRPr="00233521">
        <w:t>Powierzenie wykonania części zamówi</w:t>
      </w:r>
      <w:r w:rsidR="00E922E9" w:rsidRPr="00233521">
        <w:t>enia podwykonawcom nie zwalnia W</w:t>
      </w:r>
      <w:r w:rsidRPr="00233521">
        <w:t>ykonawcy  z odpowiedzialności  za należyte wykonanie tego zamówienia.</w:t>
      </w:r>
    </w:p>
    <w:p w:rsidR="00EF357E" w:rsidRPr="006F093E" w:rsidRDefault="00EF357E" w:rsidP="00AD705F">
      <w:pPr>
        <w:spacing w:after="0" w:line="240" w:lineRule="auto"/>
        <w:jc w:val="both"/>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80095" w:rsidRDefault="00C80095" w:rsidP="007D0A52">
      <w:pPr>
        <w:pStyle w:val="Akapitzlist"/>
        <w:numPr>
          <w:ilvl w:val="1"/>
          <w:numId w:val="2"/>
        </w:numPr>
        <w:spacing w:after="0" w:line="240" w:lineRule="auto"/>
        <w:jc w:val="both"/>
      </w:pPr>
      <w:r w:rsidRPr="00C80095">
        <w:t>Umowa o udzielenie zamówienia publicznego zostanie zawarta na czas oznaczony</w:t>
      </w:r>
      <w:r>
        <w:t>.</w:t>
      </w:r>
    </w:p>
    <w:p w:rsidR="00F473FD" w:rsidRDefault="00F473FD" w:rsidP="00F473FD">
      <w:pPr>
        <w:pStyle w:val="Akapitzlist"/>
        <w:spacing w:after="0" w:line="240" w:lineRule="auto"/>
        <w:jc w:val="both"/>
      </w:pPr>
    </w:p>
    <w:p w:rsidR="00EF357E" w:rsidRPr="002F5606" w:rsidRDefault="00D2145A" w:rsidP="007D0A52">
      <w:pPr>
        <w:pStyle w:val="Akapitzlist"/>
        <w:numPr>
          <w:ilvl w:val="1"/>
          <w:numId w:val="2"/>
        </w:numPr>
        <w:spacing w:after="0" w:line="240" w:lineRule="auto"/>
        <w:jc w:val="both"/>
        <w:rPr>
          <w:b/>
        </w:rPr>
      </w:pPr>
      <w:r>
        <w:t xml:space="preserve"> Zamówienie</w:t>
      </w:r>
      <w:r w:rsidR="00EF357E" w:rsidRPr="00EF357E">
        <w:t xml:space="preserve"> należy zrealizować w</w:t>
      </w:r>
      <w:r w:rsidR="002F5606">
        <w:t xml:space="preserve"> następujących</w:t>
      </w:r>
      <w:r w:rsidR="00EF357E" w:rsidRPr="00EF357E">
        <w:t xml:space="preserve"> </w:t>
      </w:r>
      <w:r w:rsidR="00EF357E" w:rsidRPr="002B1D83">
        <w:t>termin</w:t>
      </w:r>
      <w:r w:rsidR="002F5606">
        <w:t>ach:</w:t>
      </w:r>
    </w:p>
    <w:p w:rsidR="00034B6B" w:rsidRPr="0050378C" w:rsidRDefault="00CB7492" w:rsidP="00034B6B">
      <w:pPr>
        <w:spacing w:after="0" w:line="240" w:lineRule="auto"/>
        <w:ind w:left="708"/>
        <w:jc w:val="both"/>
        <w:rPr>
          <w:b/>
        </w:rPr>
      </w:pPr>
      <w:r>
        <w:rPr>
          <w:b/>
          <w:u w:val="single"/>
        </w:rPr>
        <w:t>Zadanie</w:t>
      </w:r>
      <w:r w:rsidR="00291C42" w:rsidRPr="0050378C">
        <w:rPr>
          <w:b/>
          <w:u w:val="single"/>
        </w:rPr>
        <w:t xml:space="preserve"> nr 1:</w:t>
      </w:r>
      <w:r w:rsidR="00291C42" w:rsidRPr="0050378C">
        <w:rPr>
          <w:b/>
        </w:rPr>
        <w:t xml:space="preserve"> </w:t>
      </w:r>
      <w:r w:rsidR="00034B6B" w:rsidRPr="0050378C">
        <w:rPr>
          <w:b/>
        </w:rPr>
        <w:t>do</w:t>
      </w:r>
      <w:r w:rsidR="00E00C55">
        <w:rPr>
          <w:b/>
        </w:rPr>
        <w:t xml:space="preserve"> dnia</w:t>
      </w:r>
      <w:r w:rsidR="00034B6B" w:rsidRPr="0050378C">
        <w:rPr>
          <w:b/>
        </w:rPr>
        <w:t xml:space="preserve"> </w:t>
      </w:r>
      <w:r>
        <w:rPr>
          <w:b/>
        </w:rPr>
        <w:t>30.08.</w:t>
      </w:r>
      <w:r w:rsidR="00034B6B" w:rsidRPr="0050378C">
        <w:rPr>
          <w:b/>
        </w:rPr>
        <w:t>2017r.</w:t>
      </w:r>
    </w:p>
    <w:p w:rsidR="00C80095" w:rsidRPr="0050378C" w:rsidRDefault="00CB7492" w:rsidP="00A21CB8">
      <w:pPr>
        <w:spacing w:after="0" w:line="240" w:lineRule="auto"/>
        <w:ind w:left="708"/>
        <w:jc w:val="both"/>
        <w:rPr>
          <w:b/>
        </w:rPr>
      </w:pPr>
      <w:r>
        <w:rPr>
          <w:b/>
          <w:u w:val="single"/>
        </w:rPr>
        <w:t xml:space="preserve">Zadanie </w:t>
      </w:r>
      <w:r w:rsidR="00FE0624" w:rsidRPr="0050378C">
        <w:rPr>
          <w:b/>
          <w:u w:val="single"/>
        </w:rPr>
        <w:t>nr 2</w:t>
      </w:r>
      <w:r w:rsidR="00FE0624" w:rsidRPr="0050378C">
        <w:rPr>
          <w:b/>
        </w:rPr>
        <w:t xml:space="preserve"> </w:t>
      </w:r>
      <w:r w:rsidR="00291C42" w:rsidRPr="0050378C">
        <w:rPr>
          <w:b/>
        </w:rPr>
        <w:t>-</w:t>
      </w:r>
      <w:r w:rsidR="00A21CB8" w:rsidRPr="0050378C">
        <w:rPr>
          <w:b/>
        </w:rPr>
        <w:t xml:space="preserve"> do dnia </w:t>
      </w:r>
      <w:r>
        <w:rPr>
          <w:b/>
        </w:rPr>
        <w:t>30.08</w:t>
      </w:r>
      <w:r w:rsidR="00A21CB8" w:rsidRPr="0050378C">
        <w:rPr>
          <w:b/>
        </w:rPr>
        <w:t>.2017 r.</w:t>
      </w:r>
    </w:p>
    <w:p w:rsidR="00A21CB8" w:rsidRDefault="00A21CB8" w:rsidP="00A21CB8">
      <w:pPr>
        <w:spacing w:after="0" w:line="240" w:lineRule="auto"/>
        <w:ind w:left="708"/>
        <w:jc w:val="both"/>
        <w:rPr>
          <w:rFonts w:ascii="Arial" w:hAnsi="Arial" w:cs="Arial"/>
          <w:b/>
          <w:bCs/>
          <w:sz w:val="20"/>
          <w:szCs w:val="20"/>
          <w:lang w:eastAsia="pl-PL"/>
        </w:rPr>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CB7492">
        <w:rPr>
          <w:b/>
        </w:rPr>
        <w:t>-</w:t>
      </w:r>
      <w:r w:rsidR="00CB7492">
        <w:t xml:space="preserve"> Zamawiający nie stawia w tym zakresie wymagań.</w:t>
      </w:r>
    </w:p>
    <w:p w:rsidR="00E2064B" w:rsidRDefault="00E2064B" w:rsidP="007D0A52">
      <w:pPr>
        <w:pStyle w:val="Akapitzlist"/>
        <w:numPr>
          <w:ilvl w:val="0"/>
          <w:numId w:val="9"/>
        </w:numPr>
        <w:spacing w:after="0" w:line="240" w:lineRule="auto"/>
        <w:jc w:val="both"/>
      </w:pPr>
      <w:r w:rsidRPr="001E3356">
        <w:rPr>
          <w:b/>
        </w:rPr>
        <w:t>zdolności technicznej lub zawodowej</w:t>
      </w:r>
      <w:r w:rsidR="003C31DF">
        <w:t>:</w:t>
      </w:r>
    </w:p>
    <w:p w:rsidR="003C31DF" w:rsidRDefault="003C31DF" w:rsidP="00FC5649">
      <w:pPr>
        <w:pStyle w:val="Akapitzlist"/>
        <w:numPr>
          <w:ilvl w:val="0"/>
          <w:numId w:val="40"/>
        </w:numPr>
        <w:spacing w:after="0" w:line="240" w:lineRule="auto"/>
        <w:jc w:val="both"/>
      </w:pPr>
      <w:r w:rsidRPr="00A14789">
        <w:rPr>
          <w:b/>
          <w:u w:val="single"/>
        </w:rPr>
        <w:t>Dla</w:t>
      </w:r>
      <w:r w:rsidR="00FC5649">
        <w:rPr>
          <w:b/>
          <w:u w:val="single"/>
        </w:rPr>
        <w:t xml:space="preserve"> Zadania</w:t>
      </w:r>
      <w:r w:rsidR="00BD1BF1">
        <w:rPr>
          <w:b/>
          <w:u w:val="single"/>
        </w:rPr>
        <w:t xml:space="preserve"> </w:t>
      </w:r>
      <w:r w:rsidRPr="00A14789">
        <w:rPr>
          <w:b/>
          <w:u w:val="single"/>
        </w:rPr>
        <w:t>nr 1</w:t>
      </w:r>
      <w:r w:rsidR="00BD1BF1">
        <w:rPr>
          <w:b/>
          <w:u w:val="single"/>
        </w:rPr>
        <w:t xml:space="preserve">- </w:t>
      </w:r>
    </w:p>
    <w:p w:rsidR="00573426" w:rsidRDefault="0023486D" w:rsidP="00573426">
      <w:pPr>
        <w:pStyle w:val="Akapitzlist"/>
        <w:spacing w:after="0" w:line="240" w:lineRule="auto"/>
        <w:ind w:left="1068"/>
        <w:jc w:val="both"/>
      </w:pPr>
      <w:r>
        <w:t xml:space="preserve">O uzyskanie zamówienia mogą ubiegać się podmioty </w:t>
      </w:r>
      <w:r w:rsidRPr="0079251B">
        <w:rPr>
          <w:b/>
        </w:rPr>
        <w:t>posiadające doświadczenie</w:t>
      </w:r>
      <w:r>
        <w:t xml:space="preserve"> polegające na wykonaniu</w:t>
      </w:r>
      <w:r w:rsidR="00573426">
        <w:t xml:space="preserve"> w okresie ostatnich trzech lat</w:t>
      </w:r>
      <w:r>
        <w:t xml:space="preserve"> </w:t>
      </w:r>
      <w:r w:rsidR="00573426">
        <w:t>przed upływem terminu składania ofert, a jeżeli okres prowadzenia działalnoś</w:t>
      </w:r>
      <w:r w:rsidR="0053336A">
        <w:t>ci jest krótszy – w tym okresie</w:t>
      </w:r>
      <w:r w:rsidR="00573426">
        <w:t xml:space="preserve">, a w przypadku świadczeń okresowych lub ciągłych </w:t>
      </w:r>
      <w:r>
        <w:t>są wykonywane</w:t>
      </w:r>
      <w:r w:rsidR="00F4283F">
        <w:t xml:space="preserve"> </w:t>
      </w:r>
      <w:r w:rsidR="00632434">
        <w:t xml:space="preserve">–dostawy w zakresie porównywalnym z przedmiotem zamówienia. Jako zamówienie porównywalne rozumie się wykonanie  </w:t>
      </w:r>
      <w:r w:rsidR="00F4283F">
        <w:t>min. 1 zadani</w:t>
      </w:r>
      <w:r w:rsidR="00632434">
        <w:t>a</w:t>
      </w:r>
      <w:r w:rsidR="00F4283F">
        <w:t xml:space="preserve"> polegając</w:t>
      </w:r>
      <w:r w:rsidR="00632434">
        <w:t>ego</w:t>
      </w:r>
      <w:r w:rsidR="00F4283F">
        <w:t xml:space="preserve"> na </w:t>
      </w:r>
      <w:r w:rsidR="00573426">
        <w:t>dostaw</w:t>
      </w:r>
      <w:r w:rsidR="00F4283F">
        <w:t>ie</w:t>
      </w:r>
      <w:r w:rsidR="00573426">
        <w:t xml:space="preserve"> i montaż</w:t>
      </w:r>
      <w:r w:rsidR="00F4283F">
        <w:t>u</w:t>
      </w:r>
      <w:r w:rsidR="00573426">
        <w:t xml:space="preserve"> urządzeń siłowni</w:t>
      </w:r>
      <w:r>
        <w:t xml:space="preserve"> </w:t>
      </w:r>
      <w:r w:rsidR="00573426">
        <w:t>zewnętrznej</w:t>
      </w:r>
      <w:r w:rsidR="00F4283F">
        <w:t>, sprzętu rehabilitacyjnego</w:t>
      </w:r>
      <w:r>
        <w:t xml:space="preserve"> lub </w:t>
      </w:r>
      <w:r w:rsidR="00632434">
        <w:t xml:space="preserve">placu zabaw </w:t>
      </w:r>
      <w:r w:rsidR="00573426">
        <w:t xml:space="preserve">o wartości </w:t>
      </w:r>
      <w:r w:rsidR="00632434">
        <w:t xml:space="preserve">                                           </w:t>
      </w:r>
      <w:r w:rsidR="00573426">
        <w:t xml:space="preserve">min. </w:t>
      </w:r>
      <w:r w:rsidR="00632434">
        <w:t>8</w:t>
      </w:r>
      <w:r w:rsidR="00573426">
        <w:t>0.000,00 brutto.</w:t>
      </w:r>
    </w:p>
    <w:p w:rsidR="006C3DDE" w:rsidRDefault="006C3DDE" w:rsidP="00573426">
      <w:pPr>
        <w:pStyle w:val="Akapitzlist"/>
        <w:spacing w:after="0" w:line="240" w:lineRule="auto"/>
        <w:ind w:left="1068"/>
        <w:jc w:val="both"/>
      </w:pPr>
      <w:r w:rsidRPr="006C3DDE">
        <w:t>W przypadku Wykonawców wspólnie ubiegających się o udzielenie zamówienia, wystarczy by powyższy warunek spełniał jeden z Wykonawców.</w:t>
      </w:r>
    </w:p>
    <w:p w:rsidR="00C3466E" w:rsidRDefault="00C3466E" w:rsidP="003C31DF">
      <w:pPr>
        <w:pStyle w:val="Akapitzlist"/>
        <w:spacing w:after="0" w:line="240" w:lineRule="auto"/>
        <w:ind w:left="1068"/>
        <w:jc w:val="both"/>
        <w:rPr>
          <w:u w:val="single"/>
        </w:rPr>
      </w:pPr>
    </w:p>
    <w:p w:rsidR="00694273" w:rsidRDefault="00BD1BF1" w:rsidP="00FC5649">
      <w:pPr>
        <w:pStyle w:val="Akapitzlist"/>
        <w:numPr>
          <w:ilvl w:val="0"/>
          <w:numId w:val="40"/>
        </w:numPr>
        <w:spacing w:after="0" w:line="240" w:lineRule="auto"/>
      </w:pPr>
      <w:r w:rsidRPr="00FC5649">
        <w:rPr>
          <w:b/>
          <w:u w:val="single"/>
        </w:rPr>
        <w:t xml:space="preserve">Dla </w:t>
      </w:r>
      <w:r w:rsidR="00FC5649" w:rsidRPr="00FC5649">
        <w:rPr>
          <w:b/>
          <w:u w:val="single"/>
        </w:rPr>
        <w:t>Zadania</w:t>
      </w:r>
      <w:r w:rsidRPr="00FC5649">
        <w:rPr>
          <w:b/>
          <w:u w:val="single"/>
        </w:rPr>
        <w:t xml:space="preserve"> </w:t>
      </w:r>
      <w:r w:rsidR="00A14789" w:rsidRPr="00FC5649">
        <w:rPr>
          <w:b/>
          <w:u w:val="single"/>
        </w:rPr>
        <w:t>nr 2</w:t>
      </w:r>
      <w:r w:rsidRPr="00FC5649">
        <w:rPr>
          <w:b/>
          <w:u w:val="single"/>
        </w:rPr>
        <w:t xml:space="preserve"> </w:t>
      </w:r>
      <w:r w:rsidR="00632434" w:rsidRPr="00FC5649">
        <w:rPr>
          <w:b/>
          <w:u w:val="single"/>
        </w:rPr>
        <w:t>–</w:t>
      </w:r>
      <w:r w:rsidRPr="00FC5649">
        <w:rPr>
          <w:b/>
          <w:u w:val="single"/>
        </w:rPr>
        <w:t xml:space="preserve"> </w:t>
      </w:r>
    </w:p>
    <w:p w:rsidR="00632434" w:rsidRDefault="00632434" w:rsidP="00632434">
      <w:pPr>
        <w:pStyle w:val="Akapitzlist"/>
        <w:spacing w:after="0" w:line="240" w:lineRule="auto"/>
        <w:ind w:left="1068"/>
        <w:jc w:val="both"/>
      </w:pPr>
      <w:r>
        <w:t xml:space="preserve">O uzyskanie zamówienia mogą ubiegać się podmioty </w:t>
      </w:r>
      <w:r w:rsidRPr="0079251B">
        <w:rPr>
          <w:b/>
        </w:rPr>
        <w:t>posiadające doświadczenie</w:t>
      </w:r>
      <w:r>
        <w:t xml:space="preserve"> polegające na wykonaniu w okresie ostatnich trzech lat przed upływem terminu składania ofert, a jeżeli okres prowadzenia działalności jest krótszy –</w:t>
      </w:r>
      <w:r w:rsidR="0053336A">
        <w:t xml:space="preserve"> w tym okresie,</w:t>
      </w:r>
      <w:r>
        <w:t xml:space="preserve"> a w przypadku świadczeń okresowych lub ciągłych są wykonywane –dostawy w zakresie porównywalnym z przedmiotem zamówienia. Jako zamówienie porównywalne rozumie się wykonanie  min. 1 zadania polegającego na dostawie i montażu urządzeń siłowni zewnętrznej, sprzętu rehabilitacyjnego lub placu zabaw o wartości </w:t>
      </w:r>
      <w:r w:rsidR="00F16424">
        <w:t xml:space="preserve">                                       </w:t>
      </w:r>
      <w:r>
        <w:t>min. 50.000,00 brutto.</w:t>
      </w:r>
    </w:p>
    <w:p w:rsidR="006C3DDE" w:rsidRDefault="006C3DDE" w:rsidP="00632434">
      <w:pPr>
        <w:pStyle w:val="Akapitzlist"/>
        <w:spacing w:after="0" w:line="240" w:lineRule="auto"/>
        <w:ind w:left="1068"/>
        <w:jc w:val="both"/>
      </w:pPr>
      <w:r w:rsidRPr="006C3DDE">
        <w:t>W przypadku Wykonawców wspólnie ubiegających się o udzielenie zamówienia, wystarczy by powyższy warunek spełniał jeden z Wykonawców.</w:t>
      </w: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Default="007862F3" w:rsidP="00CD7C9F">
      <w:pPr>
        <w:spacing w:after="0" w:line="240" w:lineRule="auto"/>
        <w:ind w:left="360"/>
        <w:jc w:val="both"/>
      </w:pPr>
      <w:r>
        <w:t>1)</w:t>
      </w:r>
      <w:r>
        <w:tab/>
        <w:t xml:space="preserve">nie podlega wykluczeniu- </w:t>
      </w:r>
      <w:r w:rsidRPr="00511E27">
        <w:rPr>
          <w:b/>
        </w:rPr>
        <w:t xml:space="preserve">wzór oświadczenia stanowi załącznik nr </w:t>
      </w:r>
      <w:r w:rsidR="00857A39">
        <w:rPr>
          <w:b/>
        </w:rPr>
        <w:t>1</w:t>
      </w:r>
    </w:p>
    <w:p w:rsidR="00054618" w:rsidRDefault="00054618" w:rsidP="00CD7C9F">
      <w:pPr>
        <w:spacing w:after="0" w:line="240" w:lineRule="auto"/>
        <w:ind w:left="360"/>
        <w:jc w:val="both"/>
      </w:pPr>
      <w:r>
        <w:t>2)</w:t>
      </w:r>
      <w:r>
        <w:tab/>
        <w:t>spełnia</w:t>
      </w:r>
      <w:r w:rsidR="007862F3">
        <w:t xml:space="preserve"> warunki udziału w postępowaniu- </w:t>
      </w:r>
      <w:r w:rsidR="007862F3" w:rsidRPr="00511E27">
        <w:rPr>
          <w:b/>
        </w:rPr>
        <w:t xml:space="preserve">wzór oświadczenia stanowi załącznik nr </w:t>
      </w:r>
      <w:r w:rsidR="00857A39">
        <w:rPr>
          <w:b/>
        </w:rPr>
        <w:t>2</w:t>
      </w:r>
    </w:p>
    <w:p w:rsidR="00F473FD" w:rsidRDefault="00F473FD" w:rsidP="0046076F">
      <w:pPr>
        <w:spacing w:after="0" w:line="240" w:lineRule="auto"/>
        <w:jc w:val="both"/>
      </w:pPr>
    </w:p>
    <w:p w:rsidR="00CA04D6" w:rsidRPr="00C62917" w:rsidRDefault="00F827F7" w:rsidP="00CD7C9F">
      <w:pPr>
        <w:pStyle w:val="Akapitzlist"/>
        <w:numPr>
          <w:ilvl w:val="1"/>
          <w:numId w:val="2"/>
        </w:numPr>
        <w:spacing w:after="0" w:line="240" w:lineRule="auto"/>
        <w:jc w:val="both"/>
        <w:rPr>
          <w:u w:val="single"/>
        </w:rPr>
      </w:pPr>
      <w:r w:rsidRPr="00C62917">
        <w:rPr>
          <w:u w:val="single"/>
        </w:rPr>
        <w:t xml:space="preserve">Oświadczenia, o jakich mowa w </w:t>
      </w:r>
      <w:r w:rsidR="00054618" w:rsidRPr="00C62917">
        <w:rPr>
          <w:u w:val="single"/>
        </w:rPr>
        <w:t>pkt</w:t>
      </w:r>
      <w:r w:rsidRPr="00C62917">
        <w:rPr>
          <w:u w:val="single"/>
        </w:rPr>
        <w:t xml:space="preserve"> 8.1.</w:t>
      </w:r>
      <w:r w:rsidR="00054618" w:rsidRPr="00C62917">
        <w:rPr>
          <w:u w:val="single"/>
        </w:rPr>
        <w:t xml:space="preserve"> Wykonawca zobowiązany jest złożyć w</w:t>
      </w:r>
      <w:r w:rsidR="00001EB2" w:rsidRPr="00C62917">
        <w:rPr>
          <w:u w:val="single"/>
        </w:rPr>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stanowi Załącznik nr </w:t>
      </w:r>
      <w:r w:rsidR="00857A39">
        <w:rPr>
          <w:b/>
        </w:rPr>
        <w:t>3</w:t>
      </w:r>
      <w:r w:rsidR="00F827F7" w:rsidRPr="003D721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30412E" w:rsidRDefault="0030412E" w:rsidP="0030412E">
      <w:pPr>
        <w:pStyle w:val="Akapitzlist"/>
        <w:numPr>
          <w:ilvl w:val="0"/>
          <w:numId w:val="13"/>
        </w:numPr>
        <w:spacing w:after="0" w:line="240" w:lineRule="auto"/>
        <w:jc w:val="both"/>
        <w:rPr>
          <w:b/>
          <w:u w:val="single"/>
        </w:rPr>
      </w:pPr>
      <w:r w:rsidRPr="0030412E">
        <w:t>wykaz dostaw wykonanych</w:t>
      </w:r>
      <w:r>
        <w:t>, a w przypadku świadczeń okresowych lub ciągłych również wykonywanych</w:t>
      </w:r>
      <w:r w:rsidRPr="0030412E">
        <w:t xml:space="preserve"> w okresie ostatnich trzech lat przed upływem terminu</w:t>
      </w:r>
      <w:r>
        <w:t xml:space="preserve"> </w:t>
      </w:r>
      <w:r w:rsidRPr="0030412E">
        <w:t>składania ofert, a jeżeli okres prowadzenia działalności jest krótszy - w tym okresie, z podaniem ich</w:t>
      </w:r>
      <w:r>
        <w:t xml:space="preserve"> </w:t>
      </w:r>
      <w:r w:rsidRPr="0030412E">
        <w:t>wartości,</w:t>
      </w:r>
      <w:r>
        <w:t xml:space="preserve"> przedmiotu,</w:t>
      </w:r>
      <w:r w:rsidRPr="0030412E">
        <w:t xml:space="preserve"> dat</w:t>
      </w:r>
      <w:r>
        <w:t xml:space="preserve"> wykonania i podmiotów, na rzecz których dostawy zostały wykonane, oraz </w:t>
      </w:r>
      <w:r w:rsidRPr="0030412E">
        <w:t xml:space="preserve">załączeniem </w:t>
      </w:r>
      <w:r>
        <w:t xml:space="preserve">dowodów określających czy te dostawy zostały wykonane lub są wykonywane należycie, przy czym dowodami o których mowa , są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oświadczenie Wykonawcy. W przypadku świadczeń okresowych lub ciągłych </w:t>
      </w:r>
      <w:r w:rsidR="005360BB">
        <w:t xml:space="preserve">nadal wykonywanych referencje bądź inne dokumenty potwierdzające ich należyte wykonanie powinny być wydane nie wcześniej niż 3 </w:t>
      </w:r>
      <w:r w:rsidR="00522B2D">
        <w:t>miesiące</w:t>
      </w:r>
      <w:r w:rsidR="005360BB">
        <w:t xml:space="preserve"> przed upływem terminu </w:t>
      </w:r>
      <w:r w:rsidR="00522B2D">
        <w:t>składania</w:t>
      </w:r>
      <w:r w:rsidR="005360BB">
        <w:t xml:space="preserve"> ofert</w:t>
      </w:r>
      <w:r w:rsidR="00072BCF">
        <w:t xml:space="preserve"> —</w:t>
      </w:r>
      <w:r w:rsidR="00E17DBC" w:rsidRPr="00E17DBC">
        <w:rPr>
          <w:b/>
        </w:rPr>
        <w:t>wzór oświadczenie stanowi</w:t>
      </w:r>
      <w:r w:rsidR="00E17DBC">
        <w:t xml:space="preserve"> </w:t>
      </w:r>
      <w:r w:rsidR="00072BCF" w:rsidRPr="00E17DBC">
        <w:rPr>
          <w:b/>
        </w:rPr>
        <w:t>załącznik nr 4</w:t>
      </w:r>
      <w:r w:rsidR="00E17DBC">
        <w:rPr>
          <w:b/>
        </w:rPr>
        <w:t>.</w:t>
      </w:r>
    </w:p>
    <w:p w:rsidR="0030412E" w:rsidRDefault="0030412E" w:rsidP="00CD7C9F">
      <w:pPr>
        <w:spacing w:after="0" w:line="240" w:lineRule="auto"/>
        <w:jc w:val="both"/>
        <w:rPr>
          <w:b/>
          <w:u w:val="single"/>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p.z.p.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211092" w:rsidRDefault="00211092" w:rsidP="00CD7C9F">
      <w:pPr>
        <w:pStyle w:val="Akapitzlist"/>
        <w:spacing w:after="0" w:line="240" w:lineRule="auto"/>
        <w:ind w:left="1080"/>
        <w:jc w:val="both"/>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ze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7F09FD">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Default="00BA3420" w:rsidP="00081560">
      <w:pPr>
        <w:spacing w:after="0" w:line="240" w:lineRule="auto"/>
        <w:jc w:val="both"/>
      </w:pPr>
    </w:p>
    <w:p w:rsidR="00BA3420" w:rsidRDefault="00BA3420" w:rsidP="00081560">
      <w:pPr>
        <w:spacing w:after="0" w:line="240" w:lineRule="auto"/>
        <w:jc w:val="both"/>
      </w:pPr>
    </w:p>
    <w:p w:rsidR="00BA3420" w:rsidRPr="00454355" w:rsidRDefault="00DD2121" w:rsidP="00081560">
      <w:pPr>
        <w:pStyle w:val="Akapitzlist"/>
        <w:numPr>
          <w:ilvl w:val="0"/>
          <w:numId w:val="2"/>
        </w:numPr>
        <w:spacing w:after="0" w:line="240" w:lineRule="auto"/>
        <w:jc w:val="both"/>
      </w:pPr>
      <w:r w:rsidRPr="00B45BB5">
        <w:rPr>
          <w:rFonts w:ascii="Arial" w:hAnsi="Arial" w:cs="Arial"/>
          <w:b/>
          <w:bCs/>
          <w:sz w:val="20"/>
          <w:szCs w:val="20"/>
          <w:lang w:eastAsia="pl-PL"/>
        </w:rPr>
        <w:t>INFORMACJA DLA WYKONAWCÓW WSPÓLNIE UBIEGAJĄCYCH SIĘ O UDZIELE</w:t>
      </w:r>
      <w:r>
        <w:rPr>
          <w:rFonts w:ascii="Arial" w:hAnsi="Arial" w:cs="Arial"/>
          <w:b/>
          <w:bCs/>
          <w:sz w:val="20"/>
          <w:szCs w:val="20"/>
          <w:lang w:eastAsia="pl-PL"/>
        </w:rPr>
        <w:t>NIE ZAMÓWIENIA (ART. 23 P.Z.P.).</w:t>
      </w:r>
    </w:p>
    <w:p w:rsidR="00454355" w:rsidRPr="00BA3420"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6B47BB">
        <w:t xml:space="preserve">natomiast spełnianie warunków udziału w postępowaniu Wykonawcy wykazują zgodnie z pkt 6.2. </w:t>
      </w:r>
      <w:r w:rsidR="006B47BB" w:rsidRPr="006B47BB">
        <w:t>SIWZ</w:t>
      </w:r>
      <w:r w:rsidR="00454355">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686BF5">
        <w:rPr>
          <w:b/>
        </w:rPr>
        <w:t xml:space="preserve">Oświadczenia, o którym mowa w pkt. 8.2 </w:t>
      </w:r>
      <w:r w:rsidR="006B47BB" w:rsidRPr="00686BF5">
        <w:rPr>
          <w:b/>
        </w:rPr>
        <w:t>SIWZ</w:t>
      </w:r>
      <w:r w:rsidRPr="00686BF5">
        <w:rPr>
          <w:b/>
        </w:rPr>
        <w:t xml:space="preserve"> składa każdy z Wykonawców wspólnie ubiegających się o zamówienie</w:t>
      </w:r>
      <w:r w:rsidRPr="006B47BB">
        <w:t>. 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Pr="00686BF5" w:rsidRDefault="00BA3420" w:rsidP="00081560">
      <w:pPr>
        <w:pStyle w:val="Akapitzlist"/>
        <w:numPr>
          <w:ilvl w:val="1"/>
          <w:numId w:val="2"/>
        </w:numPr>
        <w:spacing w:after="0" w:line="240" w:lineRule="auto"/>
        <w:jc w:val="both"/>
        <w:rPr>
          <w:b/>
        </w:rPr>
      </w:pPr>
      <w:r>
        <w:t xml:space="preserve">W przypadku wspólnego ubiegania się o zamówienie przez Wykonawców </w:t>
      </w:r>
      <w:r w:rsidR="002B0A5E" w:rsidRPr="00686BF5">
        <w:rPr>
          <w:b/>
        </w:rPr>
        <w:t>o</w:t>
      </w:r>
      <w:r w:rsidRPr="00686BF5">
        <w:rPr>
          <w:b/>
        </w:rPr>
        <w:t>świadczenie o przynależności albo braku przynależności do tej samej grupy kapitałowej, o którym mowa w pkt. 8.3.</w:t>
      </w:r>
      <w:r w:rsidR="006B47BB" w:rsidRPr="00686BF5">
        <w:rPr>
          <w:b/>
        </w:rPr>
        <w:t xml:space="preserve">SIWZ </w:t>
      </w:r>
      <w:r w:rsidRPr="00686BF5">
        <w:rPr>
          <w:b/>
        </w:rPr>
        <w:t>składa każdy z Wykonawców.</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Poświadczenia za zgodność z oryginałem dokonuje Wykonawca albo podmiot trzeci albo Wykonawca wspólnie ubiegający się o udzielenie zamówienia publicznego, albo podwykonawca - odpowiednio, w zakresie dokumentów, które każdego z nich dotyczą. Poświadczenie za zgodność z oryginałem następuje w formie pisemnej lub w formie elektronicznej.</w:t>
      </w:r>
    </w:p>
    <w:p w:rsidR="00454355" w:rsidRDefault="00454355" w:rsidP="00454355">
      <w:pPr>
        <w:pStyle w:val="Styl1"/>
        <w:numPr>
          <w:ilvl w:val="0"/>
          <w:numId w:val="0"/>
        </w:numPr>
        <w:spacing w:after="0" w:line="240" w:lineRule="auto"/>
        <w:ind w:left="720"/>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A96D61" w:rsidRDefault="00912106" w:rsidP="00A96D61">
      <w:pPr>
        <w:pStyle w:val="Styl1"/>
        <w:numPr>
          <w:ilvl w:val="0"/>
          <w:numId w:val="0"/>
        </w:numPr>
        <w:spacing w:after="0" w:line="240" w:lineRule="auto"/>
        <w:ind w:left="720"/>
        <w:jc w:val="both"/>
      </w:pPr>
      <w:r>
        <w:t xml:space="preserve">sprawy merytoryczne – </w:t>
      </w:r>
      <w:r w:rsidR="00B64366">
        <w:t xml:space="preserve">Kazimierz Czaja- Kierownik Inwestycji, </w:t>
      </w:r>
    </w:p>
    <w:p w:rsidR="00A96D61" w:rsidRDefault="00B64366" w:rsidP="00A96D61">
      <w:pPr>
        <w:pStyle w:val="Styl1"/>
        <w:numPr>
          <w:ilvl w:val="0"/>
          <w:numId w:val="0"/>
        </w:numPr>
        <w:spacing w:after="0" w:line="240" w:lineRule="auto"/>
        <w:ind w:left="720"/>
        <w:jc w:val="both"/>
      </w:pPr>
      <w:r>
        <w:t>Wiesław Kapustka</w:t>
      </w:r>
      <w:r w:rsidR="00912106">
        <w:t xml:space="preserve"> – inspektor w Ref. Inwest. UM, od poniedziałku do piątku w godz. od 8:00 do 15:30 –  tel. (014) 68-19-831; Fax. (014) 68-19-123</w:t>
      </w:r>
    </w:p>
    <w:p w:rsidR="007D6FBD" w:rsidRDefault="00912106" w:rsidP="00A96D61">
      <w:pPr>
        <w:pStyle w:val="Styl1"/>
        <w:numPr>
          <w:ilvl w:val="0"/>
          <w:numId w:val="0"/>
        </w:numPr>
        <w:spacing w:after="0" w:line="240" w:lineRule="auto"/>
        <w:ind w:left="720"/>
        <w:jc w:val="both"/>
      </w:pPr>
      <w:r>
        <w:t>sprawy formalne – Joanna Kulpa – od poniedziałku do piątku w godz. od 8:00 do 15.30 –  tel. (014) 68-08-916; Fax. (014) 68-19-123</w:t>
      </w:r>
    </w:p>
    <w:p w:rsidR="007D6FBD" w:rsidRDefault="007D6FBD" w:rsidP="007D6FBD">
      <w:pPr>
        <w:spacing w:after="0" w:line="240" w:lineRule="auto"/>
      </w:pP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E50916" w:rsidRPr="00E50916" w:rsidRDefault="0064553D" w:rsidP="00A96D61">
      <w:pPr>
        <w:pStyle w:val="Akapitzlist"/>
        <w:numPr>
          <w:ilvl w:val="1"/>
          <w:numId w:val="2"/>
        </w:numPr>
        <w:spacing w:after="0" w:line="240" w:lineRule="auto"/>
        <w:jc w:val="both"/>
        <w:rPr>
          <w:b/>
        </w:rPr>
      </w:pPr>
      <w:r>
        <w:t>Wykonawca zobowiązany jest wnieść przed upływem terminu składania ofert wadium</w:t>
      </w:r>
      <w:r w:rsidR="00E50916">
        <w:t>:</w:t>
      </w:r>
      <w:r>
        <w:t xml:space="preserve"> </w:t>
      </w:r>
    </w:p>
    <w:p w:rsidR="00E50916" w:rsidRPr="00E50916" w:rsidRDefault="00546E39" w:rsidP="00E50916">
      <w:pPr>
        <w:pStyle w:val="Akapitzlist"/>
        <w:numPr>
          <w:ilvl w:val="0"/>
          <w:numId w:val="38"/>
        </w:numPr>
        <w:spacing w:after="0" w:line="240" w:lineRule="auto"/>
        <w:jc w:val="both"/>
        <w:rPr>
          <w:b/>
        </w:rPr>
      </w:pPr>
      <w:r>
        <w:rPr>
          <w:b/>
          <w:u w:val="single"/>
        </w:rPr>
        <w:t xml:space="preserve">Dla </w:t>
      </w:r>
      <w:r w:rsidR="00955171">
        <w:rPr>
          <w:b/>
          <w:u w:val="single"/>
        </w:rPr>
        <w:t>Zadania</w:t>
      </w:r>
      <w:r w:rsidR="00E50916" w:rsidRPr="00E50916">
        <w:rPr>
          <w:b/>
          <w:u w:val="single"/>
        </w:rPr>
        <w:t xml:space="preserve"> nr 1</w:t>
      </w:r>
      <w:r w:rsidR="00E50916">
        <w:t>:</w:t>
      </w:r>
      <w:r w:rsidR="0064553D" w:rsidRPr="00A96D61">
        <w:t xml:space="preserve"> </w:t>
      </w:r>
      <w:r w:rsidR="00E50916">
        <w:t xml:space="preserve">w wysokości </w:t>
      </w:r>
      <w:r w:rsidR="00AA7FA5">
        <w:rPr>
          <w:b/>
        </w:rPr>
        <w:t>1.</w:t>
      </w:r>
      <w:r w:rsidR="00C62917">
        <w:rPr>
          <w:b/>
        </w:rPr>
        <w:t>5</w:t>
      </w:r>
      <w:r w:rsidR="0064553D" w:rsidRPr="00974714">
        <w:rPr>
          <w:b/>
        </w:rPr>
        <w:t>00</w:t>
      </w:r>
      <w:r w:rsidR="0064553D" w:rsidRPr="00222779">
        <w:rPr>
          <w:b/>
        </w:rPr>
        <w:t>,00</w:t>
      </w:r>
      <w:r w:rsidR="0064553D" w:rsidRPr="00A96D61">
        <w:rPr>
          <w:b/>
        </w:rPr>
        <w:t xml:space="preserve"> PLN</w:t>
      </w:r>
      <w:r w:rsidR="0064553D" w:rsidRPr="00A96D61">
        <w:t xml:space="preserve">. </w:t>
      </w:r>
    </w:p>
    <w:p w:rsidR="00E50916" w:rsidRPr="00E50916" w:rsidRDefault="00222779" w:rsidP="00E50916">
      <w:pPr>
        <w:pStyle w:val="Akapitzlist"/>
        <w:numPr>
          <w:ilvl w:val="0"/>
          <w:numId w:val="38"/>
        </w:numPr>
        <w:spacing w:after="0" w:line="240" w:lineRule="auto"/>
        <w:jc w:val="both"/>
        <w:rPr>
          <w:b/>
        </w:rPr>
      </w:pPr>
      <w:r>
        <w:rPr>
          <w:b/>
          <w:u w:val="single"/>
        </w:rPr>
        <w:t xml:space="preserve">Dla </w:t>
      </w:r>
      <w:r w:rsidR="00FA32BB">
        <w:rPr>
          <w:b/>
          <w:u w:val="single"/>
        </w:rPr>
        <w:t>Zadania</w:t>
      </w:r>
      <w:r w:rsidR="00E50916" w:rsidRPr="00E50916">
        <w:rPr>
          <w:b/>
          <w:u w:val="single"/>
        </w:rPr>
        <w:t xml:space="preserve"> nr 2</w:t>
      </w:r>
      <w:r w:rsidR="00E50916">
        <w:t xml:space="preserve">: w wysokości </w:t>
      </w:r>
      <w:r w:rsidR="00FA32BB" w:rsidRPr="00FA32BB">
        <w:rPr>
          <w:b/>
        </w:rPr>
        <w:t>650</w:t>
      </w:r>
      <w:r w:rsidR="00E50916" w:rsidRPr="00FA32BB">
        <w:rPr>
          <w:b/>
        </w:rPr>
        <w:t>,00</w:t>
      </w:r>
      <w:r w:rsidR="00E50916" w:rsidRPr="00222779">
        <w:rPr>
          <w:b/>
        </w:rPr>
        <w:t xml:space="preserve"> PLN</w:t>
      </w:r>
      <w:r w:rsidR="00E834EC">
        <w:rPr>
          <w:b/>
        </w:rPr>
        <w:t>.</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E50916" w:rsidRPr="00F30F1A">
        <w:rPr>
          <w:b/>
          <w:color w:val="FF0000"/>
        </w:rPr>
        <w:t>2</w:t>
      </w:r>
      <w:r w:rsidR="00FE49DB">
        <w:rPr>
          <w:b/>
          <w:color w:val="FF0000"/>
        </w:rPr>
        <w:t>7</w:t>
      </w:r>
      <w:r w:rsidR="00A96D61" w:rsidRPr="00F30F1A">
        <w:rPr>
          <w:b/>
          <w:color w:val="FF0000"/>
        </w:rPr>
        <w:t>.</w:t>
      </w:r>
      <w:r w:rsidR="00C81D78">
        <w:rPr>
          <w:b/>
          <w:color w:val="FF0000"/>
        </w:rPr>
        <w:t>06</w:t>
      </w:r>
      <w:r w:rsidRPr="00F30F1A">
        <w:rPr>
          <w:b/>
          <w:color w:val="FF0000"/>
        </w:rPr>
        <w:t>.201</w:t>
      </w:r>
      <w:r w:rsidR="00C81D78">
        <w:rPr>
          <w:b/>
          <w:color w:val="FF0000"/>
        </w:rPr>
        <w:t>7</w:t>
      </w:r>
      <w:r w:rsidRPr="00F30F1A">
        <w:rPr>
          <w:b/>
          <w:color w:val="FF0000"/>
        </w:rPr>
        <w:t xml:space="preserve"> r</w:t>
      </w:r>
      <w:r w:rsidRPr="00E50916">
        <w:rPr>
          <w:b/>
        </w:rPr>
        <w:t xml:space="preserve">.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783C47">
        <w:rPr>
          <w:b/>
        </w:rPr>
        <w:t xml:space="preserve">- </w:t>
      </w:r>
      <w:r w:rsidR="000E2745">
        <w:rPr>
          <w:b/>
        </w:rPr>
        <w:t>Rozdział II do</w:t>
      </w:r>
      <w:r w:rsidRPr="00783C47">
        <w:rPr>
          <w:b/>
        </w:rPr>
        <w:t xml:space="preserve"> SIWZ</w:t>
      </w:r>
    </w:p>
    <w:p w:rsidR="00454355" w:rsidRDefault="00454355" w:rsidP="00454355">
      <w:pPr>
        <w:pStyle w:val="Akapitzlist"/>
        <w:spacing w:after="0" w:line="240" w:lineRule="auto"/>
        <w:jc w:val="both"/>
      </w:pPr>
    </w:p>
    <w:p w:rsidR="00254C59" w:rsidRPr="00AB017C" w:rsidRDefault="001447CC" w:rsidP="00994F6A">
      <w:pPr>
        <w:pStyle w:val="Akapitzlist"/>
        <w:numPr>
          <w:ilvl w:val="1"/>
          <w:numId w:val="2"/>
        </w:numPr>
        <w:spacing w:after="0" w:line="240" w:lineRule="auto"/>
        <w:jc w:val="both"/>
        <w:rPr>
          <w:b/>
          <w:sz w:val="24"/>
          <w:szCs w:val="24"/>
          <w:u w:val="single"/>
        </w:rPr>
      </w:pPr>
      <w:r w:rsidRPr="00AB017C">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6E391A" w:rsidRPr="00F274BC" w:rsidRDefault="000E2745" w:rsidP="00994F6A">
      <w:pPr>
        <w:pStyle w:val="Akapitzlist"/>
        <w:numPr>
          <w:ilvl w:val="0"/>
          <w:numId w:val="17"/>
        </w:numPr>
        <w:spacing w:after="0" w:line="240" w:lineRule="auto"/>
        <w:jc w:val="both"/>
      </w:pPr>
      <w:r>
        <w:rPr>
          <w:b/>
        </w:rPr>
        <w:t>Kosztorys ofertowy</w:t>
      </w:r>
      <w:r w:rsidR="00711BBC">
        <w:t>-</w:t>
      </w:r>
      <w:r w:rsidR="006E391A" w:rsidRPr="00994F6A">
        <w:t xml:space="preserve"> </w:t>
      </w:r>
      <w:r w:rsidR="00205FD6">
        <w:t>wypełniony i podpisany przez Wykonawcę</w:t>
      </w:r>
      <w:r w:rsidR="006356D6">
        <w:t xml:space="preserve"> </w:t>
      </w:r>
      <w:r w:rsidR="006E391A" w:rsidRPr="00994F6A">
        <w:t xml:space="preserve">– </w:t>
      </w:r>
      <w:r>
        <w:rPr>
          <w:b/>
        </w:rPr>
        <w:t>według wzoru stanowiącego Rozdział III.1 i III.2</w:t>
      </w:r>
      <w:r w:rsidR="008239D3" w:rsidRPr="00F274BC">
        <w:rPr>
          <w:b/>
        </w:rPr>
        <w:t xml:space="preserve"> do SIWZ</w:t>
      </w:r>
    </w:p>
    <w:p w:rsidR="006E391A" w:rsidRPr="00994F6A" w:rsidRDefault="001447CC" w:rsidP="00994F6A">
      <w:pPr>
        <w:pStyle w:val="Akapitzlist"/>
        <w:spacing w:after="0" w:line="240" w:lineRule="auto"/>
        <w:ind w:left="1080"/>
        <w:jc w:val="both"/>
      </w:pPr>
      <w:r w:rsidRPr="00994F6A">
        <w:t xml:space="preserve">Nie złożenie przedmiotowego dokumentu będzie skutkowało odrzuceniem oferty na podstawie art. 89 ust. 1 pkt 2 p.z.p. Dokument nie </w:t>
      </w:r>
      <w:r w:rsidR="006E391A" w:rsidRPr="00994F6A">
        <w:t>podlega procedurze uzupełnienia.</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zgodnie z tymi wzorami, co do treści oraz opisu kolumn i wierszy.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1447CC"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DE2765" w:rsidRDefault="00DE2765" w:rsidP="00994F6A">
      <w:pPr>
        <w:spacing w:after="0" w:line="240" w:lineRule="auto"/>
        <w:jc w:val="both"/>
      </w:pPr>
    </w:p>
    <w:p w:rsidR="00454355" w:rsidRDefault="00454355" w:rsidP="00994F6A">
      <w:pPr>
        <w:spacing w:after="0" w:line="240" w:lineRule="auto"/>
        <w:jc w:val="both"/>
      </w:pP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9926FA" w:rsidRDefault="009926FA" w:rsidP="00994F6A">
      <w:pPr>
        <w:jc w:val="center"/>
        <w:rPr>
          <w:b/>
        </w:rPr>
      </w:pPr>
      <w:r w:rsidRPr="004E31F1">
        <w:rPr>
          <w:b/>
        </w:rPr>
        <w:t>„Dostawa wraz z montażem placu zabaw w miejscowości Dąbrówka Wisłocka i Zdziarzec oraz sprzętu rehabilitacyjnego w miejscowości Dąbrówka Wisłocka, Podborze, Zdziarzec”</w:t>
      </w:r>
    </w:p>
    <w:p w:rsidR="007A398A" w:rsidRPr="00BD3000" w:rsidRDefault="007A398A" w:rsidP="00994F6A">
      <w:pPr>
        <w:jc w:val="center"/>
        <w:rPr>
          <w:b/>
          <w:color w:val="000000"/>
          <w:shd w:val="clear" w:color="auto" w:fill="FFFF00"/>
        </w:rPr>
      </w:pPr>
      <w:r w:rsidRPr="00BD3000">
        <w:rPr>
          <w:b/>
          <w:color w:val="000000"/>
          <w:shd w:val="clear" w:color="auto" w:fill="FFFF00"/>
        </w:rPr>
        <w:t xml:space="preserve">Nie otwierać przed </w:t>
      </w:r>
      <w:r w:rsidR="004D5578" w:rsidRPr="004D5578">
        <w:rPr>
          <w:b/>
          <w:color w:val="FF0000"/>
          <w:shd w:val="clear" w:color="auto" w:fill="FFFF00"/>
        </w:rPr>
        <w:t>2</w:t>
      </w:r>
      <w:r w:rsidR="00FE49DB">
        <w:rPr>
          <w:b/>
          <w:color w:val="FF0000"/>
          <w:shd w:val="clear" w:color="auto" w:fill="FFFF00"/>
        </w:rPr>
        <w:t>7</w:t>
      </w:r>
      <w:r w:rsidR="009926FA">
        <w:rPr>
          <w:b/>
          <w:color w:val="FF0000"/>
          <w:shd w:val="clear" w:color="auto" w:fill="FFFF00"/>
        </w:rPr>
        <w:t>.06.2017</w:t>
      </w:r>
      <w:r w:rsidRPr="004D5578">
        <w:rPr>
          <w:b/>
          <w:color w:val="FF0000"/>
          <w:shd w:val="clear" w:color="auto" w:fill="FFFF00"/>
        </w:rPr>
        <w:t xml:space="preserve"> </w:t>
      </w:r>
      <w:r w:rsidRPr="00BD3000">
        <w:rPr>
          <w:b/>
          <w:color w:val="000000"/>
          <w:shd w:val="clear" w:color="auto" w:fill="FFFF00"/>
        </w:rPr>
        <w:t>r. godz. 10:15”.</w:t>
      </w:r>
    </w:p>
    <w:p w:rsidR="00DE2765" w:rsidRDefault="00DE2765" w:rsidP="001447CC">
      <w:pPr>
        <w:spacing w:after="0" w:line="240" w:lineRule="auto"/>
      </w:pP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4D5578" w:rsidRPr="004D5578">
        <w:rPr>
          <w:b/>
          <w:color w:val="FF0000"/>
        </w:rPr>
        <w:t>2</w:t>
      </w:r>
      <w:r w:rsidR="00FE49DB">
        <w:rPr>
          <w:b/>
          <w:color w:val="FF0000"/>
        </w:rPr>
        <w:t>7</w:t>
      </w:r>
      <w:r w:rsidR="00944F47" w:rsidRPr="004D5578">
        <w:rPr>
          <w:b/>
          <w:color w:val="FF0000"/>
        </w:rPr>
        <w:t>.</w:t>
      </w:r>
      <w:r w:rsidR="009926FA">
        <w:rPr>
          <w:b/>
          <w:color w:val="FF0000"/>
        </w:rPr>
        <w:t>06.2017</w:t>
      </w:r>
      <w:r w:rsidRPr="004D5578">
        <w:rPr>
          <w:b/>
          <w:color w:val="FF0000"/>
        </w:rPr>
        <w:t xml:space="preserve">  </w:t>
      </w:r>
      <w:r w:rsidRPr="00994F6A">
        <w:rPr>
          <w:b/>
        </w:rPr>
        <w:t xml:space="preserve">r.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4D5578" w:rsidRPr="004D5578">
        <w:rPr>
          <w:b/>
          <w:color w:val="FF0000"/>
        </w:rPr>
        <w:t>2</w:t>
      </w:r>
      <w:r w:rsidR="00FE49DB">
        <w:rPr>
          <w:b/>
          <w:color w:val="FF0000"/>
        </w:rPr>
        <w:t>7</w:t>
      </w:r>
      <w:r w:rsidR="009926FA">
        <w:rPr>
          <w:b/>
          <w:color w:val="FF0000"/>
        </w:rPr>
        <w:t>.06.2017</w:t>
      </w:r>
      <w:r w:rsidR="00994F6A" w:rsidRPr="004D5578">
        <w:rPr>
          <w:b/>
          <w:color w:val="FF0000"/>
        </w:rPr>
        <w:t xml:space="preserve"> </w:t>
      </w:r>
      <w:r w:rsidR="00994F6A" w:rsidRPr="00994F6A">
        <w:rPr>
          <w:b/>
        </w:rPr>
        <w:t xml:space="preserve">r. o godzinie </w:t>
      </w:r>
      <w:r w:rsidR="00994F6A" w:rsidRPr="00843407">
        <w:rPr>
          <w:b/>
          <w:color w:val="FF0000"/>
        </w:rPr>
        <w:t>10:15</w:t>
      </w:r>
      <w:r w:rsidRPr="00843407">
        <w:rPr>
          <w:b/>
          <w:color w:val="FF0000"/>
        </w:rPr>
        <w:t xml:space="preserve"> </w:t>
      </w:r>
      <w:r w:rsidRPr="00994F6A">
        <w:rPr>
          <w:b/>
        </w:rPr>
        <w:t>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D2511F">
      <w:pPr>
        <w:spacing w:after="0" w:line="240" w:lineRule="auto"/>
      </w:pPr>
    </w:p>
    <w:p w:rsidR="00342A62" w:rsidRDefault="00342A62" w:rsidP="00C80095">
      <w:pPr>
        <w:pStyle w:val="Akapitzlist"/>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066B29" w:rsidRDefault="00D2511F" w:rsidP="00066B29">
      <w:pPr>
        <w:pStyle w:val="Akapitzlist"/>
        <w:numPr>
          <w:ilvl w:val="1"/>
          <w:numId w:val="2"/>
        </w:numPr>
        <w:jc w:val="both"/>
      </w:pPr>
      <w:r w:rsidRPr="00D2511F">
        <w:t>Cena oferty uwzględnia wszystkie zobowiązania, musi być podana w PLN cyfrowo i słownie z wyodrębnieniem należnego podatku VAT.</w:t>
      </w:r>
      <w:r w:rsidR="00066B29">
        <w:t xml:space="preserve"> </w:t>
      </w:r>
    </w:p>
    <w:p w:rsidR="00C7144E" w:rsidRPr="00C7144E" w:rsidRDefault="00D870FC" w:rsidP="00877411">
      <w:pPr>
        <w:pStyle w:val="Akapitzlist"/>
        <w:numPr>
          <w:ilvl w:val="1"/>
          <w:numId w:val="2"/>
        </w:numPr>
        <w:jc w:val="both"/>
      </w:pPr>
      <w:r w:rsidRPr="00C7144E">
        <w:t xml:space="preserve">Wykonawca jest zobowiązany do określenia ceny na wszystkie elementy zamówienia wymienione </w:t>
      </w:r>
      <w:r w:rsidR="00CE688C">
        <w:t>w Kosztorysie ofertowym</w:t>
      </w:r>
      <w:r w:rsidRPr="00C7144E">
        <w:t xml:space="preserve"> </w:t>
      </w:r>
      <w:r w:rsidR="001C3A7A">
        <w:t>Rozdzia</w:t>
      </w:r>
      <w:r w:rsidR="00CE688C">
        <w:t>ł</w:t>
      </w:r>
      <w:r w:rsidR="001C3A7A">
        <w:t xml:space="preserve"> III.1</w:t>
      </w:r>
      <w:r w:rsidR="00AF7E90" w:rsidRPr="00C7144E">
        <w:t xml:space="preserve"> dla </w:t>
      </w:r>
      <w:r w:rsidR="001C3A7A">
        <w:t>Zadania</w:t>
      </w:r>
      <w:r w:rsidR="00CE688C">
        <w:t xml:space="preserve"> nr 1 lub/i</w:t>
      </w:r>
      <w:r w:rsidRPr="00C7144E">
        <w:t xml:space="preserve"> </w:t>
      </w:r>
      <w:r w:rsidR="00CE688C">
        <w:t xml:space="preserve"> Rozdział III.2</w:t>
      </w:r>
      <w:r w:rsidRPr="00C7144E">
        <w:t xml:space="preserve"> dla </w:t>
      </w:r>
      <w:r w:rsidR="00CE688C">
        <w:t>Zadania</w:t>
      </w:r>
      <w:r w:rsidR="002A2D3D" w:rsidRPr="00C7144E">
        <w:t xml:space="preserve"> nr 2 </w:t>
      </w:r>
      <w:r w:rsidRPr="00C7144E">
        <w:t>.</w:t>
      </w:r>
    </w:p>
    <w:p w:rsidR="00F032E7" w:rsidRPr="00C7144E" w:rsidRDefault="00D870FC" w:rsidP="00F032E7">
      <w:pPr>
        <w:pStyle w:val="Akapitzlist"/>
        <w:numPr>
          <w:ilvl w:val="1"/>
          <w:numId w:val="2"/>
        </w:numPr>
        <w:jc w:val="both"/>
      </w:pPr>
      <w:r w:rsidRPr="00C7144E">
        <w:t xml:space="preserve">Dla każdej pozycji </w:t>
      </w:r>
      <w:r w:rsidR="00F032E7">
        <w:t>kosztorysu ofertowego</w:t>
      </w:r>
      <w:r w:rsidRPr="00C7144E">
        <w:t xml:space="preserve"> należ</w:t>
      </w:r>
      <w:r w:rsidR="00F032E7">
        <w:t>y podać cenę jednostkową netto</w:t>
      </w:r>
      <w:r w:rsidRPr="00C7144E">
        <w:t xml:space="preserve">, oraz wartość </w:t>
      </w:r>
      <w:r w:rsidR="00F032E7">
        <w:t>netto, następnie zsumować wartość netto i doliczyć wartość podatku VAT, zgodnie z załączonym wzorem kosztorysu ofertowego.</w:t>
      </w:r>
      <w:r w:rsidRPr="00C7144E">
        <w:t xml:space="preserve"> Wartość zadania</w:t>
      </w:r>
      <w:r w:rsidR="00F032E7">
        <w:t xml:space="preserve"> nr 1</w:t>
      </w:r>
      <w:r w:rsidRPr="00C7144E">
        <w:t xml:space="preserve"> należy obliczyć jako sumę wartości brutto </w:t>
      </w:r>
      <w:r w:rsidR="00F032E7">
        <w:t>dostawy i montażu placu zabaw w Dąbrówce Wisłockiej i Zdziarcu</w:t>
      </w:r>
      <w:r w:rsidRPr="00C7144E">
        <w:t>.</w:t>
      </w:r>
      <w:r w:rsidR="00F032E7">
        <w:t xml:space="preserve"> </w:t>
      </w:r>
      <w:r w:rsidR="00F032E7" w:rsidRPr="00C7144E">
        <w:t>Wartość zadania</w:t>
      </w:r>
      <w:r w:rsidR="00F032E7">
        <w:t xml:space="preserve"> nr 2</w:t>
      </w:r>
      <w:r w:rsidR="00F032E7" w:rsidRPr="00C7144E">
        <w:t xml:space="preserve"> należy obliczyć jako sumę wartości brutto </w:t>
      </w:r>
      <w:r w:rsidR="00F032E7">
        <w:t>dostawy i montażu sprzętu rehabilitacyjnego w Dąbrówce Wisłockiej, Podborzu i Zdziarcu.</w:t>
      </w:r>
    </w:p>
    <w:p w:rsidR="00843407" w:rsidRPr="00843407" w:rsidRDefault="00D2511F" w:rsidP="00843407">
      <w:pPr>
        <w:pStyle w:val="Akapitzlist"/>
        <w:numPr>
          <w:ilvl w:val="1"/>
          <w:numId w:val="2"/>
        </w:numPr>
        <w:jc w:val="both"/>
      </w:pPr>
      <w:r w:rsidRPr="00C7144E">
        <w:t xml:space="preserve">Ceny jednostkowe </w:t>
      </w:r>
      <w:r w:rsidRPr="00D2511F">
        <w:t>i cenę oferty należy podać w zaokrągleniu do 1 grosza.</w:t>
      </w:r>
    </w:p>
    <w:p w:rsidR="00611DC0" w:rsidRDefault="00D2511F" w:rsidP="00C3466E">
      <w:pPr>
        <w:pStyle w:val="Akapitzlist"/>
        <w:numPr>
          <w:ilvl w:val="1"/>
          <w:numId w:val="2"/>
        </w:numPr>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066B29" w:rsidRDefault="00066B29" w:rsidP="00611DC0">
      <w:pPr>
        <w:pStyle w:val="Akapitzlist"/>
        <w:numPr>
          <w:ilvl w:val="1"/>
          <w:numId w:val="2"/>
        </w:numPr>
        <w:ind w:left="714" w:hanging="357"/>
        <w:contextualSpacing w:val="0"/>
        <w:jc w:val="both"/>
      </w:pPr>
      <w:r>
        <w:t>Cena oferty jest ceną ryczałtową</w:t>
      </w:r>
      <w:r w:rsidR="00054595">
        <w:t xml:space="preserve"> za cały zakres zamówienia</w:t>
      </w:r>
      <w:r>
        <w:t xml:space="preserve"> i obejmuje wszystkie koszty związane z realizacją przedmiotu zam</w:t>
      </w:r>
      <w:r w:rsidR="00054595">
        <w:t>ówienia.</w:t>
      </w:r>
    </w:p>
    <w:p w:rsidR="00B43F78" w:rsidRPr="0061631B" w:rsidRDefault="005C0EDE" w:rsidP="00611DC0">
      <w:pPr>
        <w:pStyle w:val="Akapitzlist"/>
        <w:numPr>
          <w:ilvl w:val="1"/>
          <w:numId w:val="2"/>
        </w:numPr>
        <w:ind w:left="714" w:hanging="357"/>
        <w:contextualSpacing w:val="0"/>
        <w:jc w:val="both"/>
      </w:pPr>
      <w:r w:rsidRPr="0061631B">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B43F78" w:rsidRDefault="00B43F78" w:rsidP="00B43F78">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A23F85" w:rsidRDefault="00A23F85" w:rsidP="00A23F85">
      <w:pPr>
        <w:pStyle w:val="Akapitzlist"/>
        <w:ind w:left="714"/>
        <w:contextualSpacing w:val="0"/>
        <w:jc w:val="both"/>
      </w:pPr>
    </w:p>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C13A67" w:rsidRDefault="00C13A67" w:rsidP="00C13A67">
      <w:pPr>
        <w:pStyle w:val="Akapitzlist"/>
        <w:jc w:val="both"/>
      </w:pPr>
    </w:p>
    <w:p w:rsidR="00C13A67" w:rsidRPr="00BD3000" w:rsidRDefault="00C13A67" w:rsidP="00C13A67">
      <w:pPr>
        <w:pStyle w:val="Akapitzlist"/>
        <w:jc w:val="both"/>
      </w:pP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851EC8">
        <w:t>24 miesiące.</w:t>
      </w:r>
      <w:r w:rsidRPr="000F7F50">
        <w:t xml:space="preserve"> Najdłuższy okres gwarancji i rękojmi za wady uwzg</w:t>
      </w:r>
      <w:r w:rsidR="00851EC8">
        <w:t xml:space="preserve">lędniony do oceny ofert wynosi </w:t>
      </w:r>
      <w:r w:rsidR="00851EC8" w:rsidRPr="00C648C0">
        <w:t>60</w:t>
      </w:r>
      <w:r w:rsidRPr="00C648C0">
        <w:t xml:space="preserve"> miesi</w:t>
      </w:r>
      <w:r w:rsidR="00851EC8" w:rsidRPr="00C648C0">
        <w:t>ęcy</w:t>
      </w:r>
      <w:r w:rsidRPr="00C648C0">
        <w:t>.</w:t>
      </w:r>
    </w:p>
    <w:p w:rsidR="00802226" w:rsidRPr="000F7F50" w:rsidRDefault="00802226" w:rsidP="00A569D0">
      <w:pPr>
        <w:spacing w:after="0" w:line="240" w:lineRule="auto"/>
        <w:jc w:val="both"/>
      </w:pPr>
      <w:r w:rsidRPr="000F7F50">
        <w:t xml:space="preserve">W przypadku gdy Wykonawca zaoferuje okres gwarancji </w:t>
      </w:r>
      <w:r w:rsidR="00B06EF3">
        <w:t>i rękojmi za wady</w:t>
      </w:r>
      <w:r w:rsidRPr="000F7F50">
        <w:t xml:space="preserve"> dłuższy niż </w:t>
      </w:r>
      <w:r w:rsidR="00851EC8">
        <w:t>60</w:t>
      </w:r>
      <w:r w:rsidRPr="000F7F50">
        <w:t xml:space="preserve"> miesięcy Zamawiający do obliczania punktacji  w tym kryterium przyjmie okres gwarancji jako </w:t>
      </w:r>
      <w:r w:rsidR="00851EC8">
        <w:t>60</w:t>
      </w:r>
      <w:r w:rsidRPr="000F7F50">
        <w:t xml:space="preserve"> miesi</w:t>
      </w:r>
      <w:r w:rsidR="00851EC8">
        <w:t>ęcy</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w:t>
      </w:r>
      <w:r w:rsidR="00B06EF3">
        <w:t>i rękojmi za wady</w:t>
      </w:r>
      <w:r w:rsidRPr="000F7F50">
        <w:t xml:space="preserve"> niż </w:t>
      </w:r>
      <w:r w:rsidR="00851EC8">
        <w:t>24 miesiące</w:t>
      </w:r>
      <w:r w:rsidRPr="000F7F50">
        <w:t xml:space="preserve">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611DC0" w:rsidRDefault="003F5012" w:rsidP="006F7085">
      <w:pPr>
        <w:spacing w:after="0" w:line="240" w:lineRule="auto"/>
        <w:jc w:val="both"/>
      </w:pPr>
      <w:r>
        <w:t>- podając uzasadnienie faktyczne i prawne.</w:t>
      </w:r>
    </w:p>
    <w:p w:rsidR="00611DC0" w:rsidRDefault="003F5012" w:rsidP="006F708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766ADC" w:rsidP="006F708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766ADC" w:rsidP="00A91BC7">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766ADC" w:rsidP="00027895">
      <w:pPr>
        <w:pStyle w:val="Akapitzlist"/>
        <w:numPr>
          <w:ilvl w:val="0"/>
          <w:numId w:val="26"/>
        </w:numPr>
        <w:spacing w:after="0"/>
        <w:jc w:val="both"/>
      </w:pPr>
      <w:r w:rsidRPr="001F67B1">
        <w:t>wniesienia zabezpieczenia należytego wykonania umowy, na warunkach określonych w</w:t>
      </w:r>
      <w:r w:rsidR="001F67B1">
        <w:t xml:space="preserve"> </w:t>
      </w:r>
      <w:r w:rsidRPr="001F67B1">
        <w:t xml:space="preserve">niniejszej specyfikacji, jeżeli zabezpieczenie wnoszone będzie w formie gwarancji, </w:t>
      </w:r>
      <w:r w:rsidR="001F67B1">
        <w:t>W</w:t>
      </w:r>
      <w:r w:rsidRPr="001F67B1">
        <w:t>ykonawca</w:t>
      </w:r>
      <w:r w:rsidR="001F67B1">
        <w:t xml:space="preserve"> </w:t>
      </w:r>
      <w:r w:rsidRPr="001F67B1">
        <w:t>zobowiązany jest przed podpisaniem umowy do przedłożenia dokumentu gwarancyjnego do</w:t>
      </w:r>
      <w:r w:rsidR="001F67B1">
        <w:t xml:space="preserve"> </w:t>
      </w:r>
      <w:r w:rsidR="001F67B1" w:rsidRPr="001F67B1">
        <w:t xml:space="preserve">akceptacji przez zamawiającego- jeśli było wymagane. </w:t>
      </w:r>
    </w:p>
    <w:p w:rsidR="00F71DB3" w:rsidRDefault="00114BF1" w:rsidP="00A91BC7">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w:t>
      </w:r>
      <w:r w:rsidR="00F71DB3">
        <w:t>sorcjum, umowa spółki cywilnej).</w:t>
      </w:r>
    </w:p>
    <w:p w:rsidR="00611DC0" w:rsidRDefault="00766ADC" w:rsidP="006F7085">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114D94" w:rsidRDefault="00A569D0" w:rsidP="008B6477">
      <w:pPr>
        <w:pStyle w:val="Akapitzlist"/>
        <w:numPr>
          <w:ilvl w:val="0"/>
          <w:numId w:val="2"/>
        </w:numPr>
        <w:spacing w:after="0" w:line="240" w:lineRule="auto"/>
        <w:jc w:val="both"/>
      </w:pPr>
      <w:r w:rsidRPr="00114D94">
        <w:rPr>
          <w:rFonts w:ascii="Arial" w:hAnsi="Arial" w:cs="Arial"/>
          <w:b/>
          <w:bCs/>
          <w:sz w:val="20"/>
          <w:szCs w:val="20"/>
          <w:lang w:eastAsia="pl-PL"/>
        </w:rPr>
        <w:t>ZABEZPIECZE</w:t>
      </w:r>
      <w:r w:rsidR="002D2CA9" w:rsidRPr="00114D94">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034594" w:rsidRPr="00F06588" w:rsidRDefault="00034594" w:rsidP="00034594">
      <w:pPr>
        <w:pStyle w:val="Akapitzlist"/>
        <w:numPr>
          <w:ilvl w:val="1"/>
          <w:numId w:val="2"/>
        </w:numPr>
        <w:spacing w:after="0"/>
        <w:jc w:val="both"/>
        <w:rPr>
          <w:b/>
        </w:rPr>
      </w:pPr>
      <w:r w:rsidRPr="00F264E4">
        <w:t xml:space="preserve">Zamawiający ustala zabezpieczenie należytego wykonania umowy zawartej w wyniku </w:t>
      </w:r>
      <w:r>
        <w:t>p</w:t>
      </w:r>
      <w:r w:rsidRPr="00F264E4">
        <w:t xml:space="preserve">ostępowania o udzielenie niniejszego zamówienia w </w:t>
      </w:r>
      <w:r w:rsidRPr="00F06588">
        <w:t xml:space="preserve">wysokości </w:t>
      </w:r>
      <w:r w:rsidRPr="00F06588">
        <w:rPr>
          <w:b/>
        </w:rPr>
        <w:t>10 % ceny całkowitej brutto podanej w ofercie.</w:t>
      </w:r>
    </w:p>
    <w:p w:rsidR="00034594" w:rsidRDefault="00034594" w:rsidP="00034594">
      <w:pPr>
        <w:pStyle w:val="Akapitzlist"/>
        <w:numPr>
          <w:ilvl w:val="1"/>
          <w:numId w:val="2"/>
        </w:numPr>
        <w:spacing w:after="0"/>
        <w:jc w:val="both"/>
      </w:pPr>
      <w:r w:rsidRPr="00F264E4">
        <w:t>Wybrany Wykonawca zobowiązany jest wnieść zabezpieczenie należytego wykonania nie później niż do czasu zawarcia umowy.</w:t>
      </w:r>
    </w:p>
    <w:p w:rsidR="00034594" w:rsidRDefault="00034594" w:rsidP="00034594">
      <w:pPr>
        <w:pStyle w:val="Akapitzlist"/>
        <w:numPr>
          <w:ilvl w:val="1"/>
          <w:numId w:val="2"/>
        </w:numPr>
        <w:spacing w:after="0"/>
        <w:jc w:val="both"/>
      </w:pPr>
      <w:r w:rsidRPr="00F264E4">
        <w:t>Zabezpieczenie należytego wykonania umowy może być wniesione według wyboru Wykonawcy w jednej lub w kilku następujących formach:</w:t>
      </w:r>
    </w:p>
    <w:p w:rsidR="00034594" w:rsidRDefault="00034594" w:rsidP="00034594">
      <w:pPr>
        <w:pStyle w:val="Akapitzlist"/>
        <w:numPr>
          <w:ilvl w:val="0"/>
          <w:numId w:val="27"/>
        </w:numPr>
        <w:spacing w:after="0"/>
        <w:jc w:val="both"/>
      </w:pPr>
      <w:r w:rsidRPr="00F264E4">
        <w:t>pieniądzu;</w:t>
      </w:r>
    </w:p>
    <w:p w:rsidR="00034594" w:rsidRDefault="00034594" w:rsidP="00034594">
      <w:pPr>
        <w:pStyle w:val="Akapitzlist"/>
        <w:numPr>
          <w:ilvl w:val="0"/>
          <w:numId w:val="27"/>
        </w:numPr>
        <w:spacing w:after="0"/>
        <w:jc w:val="both"/>
      </w:pPr>
      <w:r w:rsidRPr="00F264E4">
        <w:t>poręczeniach bankowych lub poręczeniach spółdzielczej kasy oszczędnościowo-kredytowej, z tym że zobowiązanie kasy jest zawsze zobowiązaniem pieniężnym;</w:t>
      </w:r>
    </w:p>
    <w:p w:rsidR="00034594" w:rsidRDefault="00034594" w:rsidP="00034594">
      <w:pPr>
        <w:pStyle w:val="Akapitzlist"/>
        <w:numPr>
          <w:ilvl w:val="0"/>
          <w:numId w:val="27"/>
        </w:numPr>
        <w:spacing w:after="0"/>
        <w:jc w:val="both"/>
      </w:pPr>
      <w:r w:rsidRPr="00F264E4">
        <w:t>gwarancjach bankowych;</w:t>
      </w:r>
    </w:p>
    <w:p w:rsidR="00034594" w:rsidRDefault="00034594" w:rsidP="00034594">
      <w:pPr>
        <w:pStyle w:val="Akapitzlist"/>
        <w:numPr>
          <w:ilvl w:val="0"/>
          <w:numId w:val="27"/>
        </w:numPr>
        <w:spacing w:after="0"/>
        <w:jc w:val="both"/>
      </w:pPr>
      <w:r w:rsidRPr="00F264E4">
        <w:t>gwarancjach ubezpieczeniowych;</w:t>
      </w:r>
    </w:p>
    <w:p w:rsidR="00034594" w:rsidRDefault="00034594" w:rsidP="00034594">
      <w:pPr>
        <w:pStyle w:val="Akapitzlist"/>
        <w:numPr>
          <w:ilvl w:val="0"/>
          <w:numId w:val="27"/>
        </w:numPr>
        <w:spacing w:after="0"/>
        <w:jc w:val="both"/>
      </w:pPr>
      <w:r w:rsidRPr="00F264E4">
        <w:t>poręczeniach udzielanych przez podmioty, o których mowa w art. 6b ust. 5 pkt 2 ustawy z dnia 9 listopada 2000 r. o utworzeniu Polskiej Agencji Rozwoju Przedsiębiorczości.</w:t>
      </w:r>
    </w:p>
    <w:p w:rsidR="00034594" w:rsidRDefault="00034594" w:rsidP="00034594">
      <w:pPr>
        <w:pStyle w:val="Akapitzlist"/>
        <w:numPr>
          <w:ilvl w:val="1"/>
          <w:numId w:val="2"/>
        </w:numPr>
        <w:spacing w:after="0"/>
        <w:jc w:val="both"/>
      </w:pPr>
      <w:r>
        <w:t xml:space="preserve">Zamawiający nie wyraża zgody na wniesienie zabezpieczenia w formach przewidzianych w art. 148 ust. 2 ustawy PZP. </w:t>
      </w:r>
    </w:p>
    <w:p w:rsidR="00034594" w:rsidRDefault="00034594" w:rsidP="00034594">
      <w:pPr>
        <w:pStyle w:val="Akapitzlist"/>
        <w:numPr>
          <w:ilvl w:val="1"/>
          <w:numId w:val="2"/>
        </w:numPr>
        <w:spacing w:after="0"/>
        <w:jc w:val="both"/>
      </w:pPr>
      <w:r>
        <w:t>W przypadku wniesienia wadium w pieniądzu Wykonawca może wyrazić zgodę na zaliczenie kwoty wadium na poczet zabezpieczenia.</w:t>
      </w:r>
    </w:p>
    <w:p w:rsidR="00034594" w:rsidRDefault="00034594" w:rsidP="00034594">
      <w:pPr>
        <w:pStyle w:val="Akapitzlist"/>
        <w:numPr>
          <w:ilvl w:val="1"/>
          <w:numId w:val="2"/>
        </w:numPr>
        <w:spacing w:after="0"/>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034594" w:rsidRDefault="00034594" w:rsidP="00034594">
      <w:pPr>
        <w:pStyle w:val="Akapitzlist"/>
        <w:numPr>
          <w:ilvl w:val="1"/>
          <w:numId w:val="2"/>
        </w:numPr>
        <w:spacing w:after="0"/>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034594" w:rsidRDefault="00034594" w:rsidP="00034594">
      <w:pPr>
        <w:pStyle w:val="Akapitzlist"/>
        <w:numPr>
          <w:ilvl w:val="1"/>
          <w:numId w:val="2"/>
        </w:numPr>
        <w:spacing w:after="0"/>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034594" w:rsidRDefault="00034594" w:rsidP="00034594">
      <w:pPr>
        <w:pStyle w:val="Akapitzlist"/>
        <w:numPr>
          <w:ilvl w:val="1"/>
          <w:numId w:val="2"/>
        </w:numPr>
        <w:spacing w:after="0"/>
        <w:jc w:val="both"/>
      </w:pPr>
      <w: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Pr="00F264E4">
        <w:t xml:space="preserve"> </w:t>
      </w:r>
    </w:p>
    <w:p w:rsidR="00034594" w:rsidRDefault="00034594" w:rsidP="00034594">
      <w:pPr>
        <w:pStyle w:val="Styl1"/>
        <w:jc w:val="both"/>
      </w:pPr>
      <w:r w:rsidRPr="00F264E4">
        <w:t>Z dokumentu stwierdzającego wniesienie zabezpieczenia w formie innej niż w pieniądzu, musi wynikać, że zabezpieczenie dotyczy należytego wykonania umowy w sp</w:t>
      </w:r>
      <w:r>
        <w:t>rawie zamówienia publicznego na (wpisać w zależności, którego zadania zamówienia dotyczą):</w:t>
      </w:r>
    </w:p>
    <w:p w:rsidR="003851CA" w:rsidRPr="003851CA" w:rsidRDefault="00034594" w:rsidP="003851CA">
      <w:pPr>
        <w:pStyle w:val="Styl1"/>
        <w:widowControl w:val="0"/>
        <w:numPr>
          <w:ilvl w:val="0"/>
          <w:numId w:val="0"/>
        </w:numPr>
        <w:suppressAutoHyphens/>
        <w:autoSpaceDE w:val="0"/>
        <w:spacing w:before="60" w:after="0" w:line="276" w:lineRule="auto"/>
        <w:ind w:left="720"/>
        <w:jc w:val="both"/>
        <w:rPr>
          <w:rFonts w:cstheme="minorHAnsi"/>
          <w:b/>
        </w:rPr>
      </w:pPr>
      <w:r w:rsidRPr="004E31F1">
        <w:rPr>
          <w:b/>
        </w:rPr>
        <w:t>„Dostawa wraz z montażem placu zabaw w miejscowości Dąbrówka Wisłocka i Zdziarzec oraz sprzętu rehabilitacyjnego w miejscowości Dąbrówka Wisłocka, Podborze, Zdziarzec”</w:t>
      </w:r>
      <w:r>
        <w:rPr>
          <w:b/>
        </w:rPr>
        <w:t xml:space="preserve"> </w:t>
      </w:r>
      <w:r w:rsidR="003851CA">
        <w:rPr>
          <w:b/>
        </w:rPr>
        <w:t>- Zadanie</w:t>
      </w:r>
      <w:r w:rsidRPr="00D1350C">
        <w:rPr>
          <w:rFonts w:cstheme="minorHAnsi"/>
          <w:b/>
        </w:rPr>
        <w:t xml:space="preserve"> nr 1</w:t>
      </w:r>
      <w:r w:rsidR="00A6632A">
        <w:rPr>
          <w:rFonts w:cstheme="minorHAnsi"/>
          <w:b/>
        </w:rPr>
        <w:t xml:space="preserve">: </w:t>
      </w:r>
      <w:r w:rsidR="00F22E3B">
        <w:rPr>
          <w:rFonts w:cstheme="minorHAnsi"/>
          <w:b/>
        </w:rPr>
        <w:t>„</w:t>
      </w:r>
      <w:r w:rsidRPr="00D1350C">
        <w:rPr>
          <w:rFonts w:cstheme="minorHAnsi"/>
          <w:b/>
        </w:rPr>
        <w:t xml:space="preserve"> </w:t>
      </w:r>
      <w:r w:rsidR="003851CA" w:rsidRPr="003851CA">
        <w:rPr>
          <w:rFonts w:cstheme="minorHAnsi"/>
          <w:b/>
        </w:rPr>
        <w:t>Dostawa wraz z montażem placu zabaw w miejscowości Dąbrówka Wisłocka i Zdziarzec</w:t>
      </w:r>
      <w:r w:rsidR="00F22E3B">
        <w:rPr>
          <w:rFonts w:cstheme="minorHAnsi"/>
          <w:b/>
        </w:rPr>
        <w:t>” lub</w:t>
      </w:r>
    </w:p>
    <w:p w:rsidR="00034594" w:rsidRPr="00D1350C" w:rsidRDefault="003851CA" w:rsidP="003851CA">
      <w:pPr>
        <w:pStyle w:val="Styl1"/>
        <w:widowControl w:val="0"/>
        <w:numPr>
          <w:ilvl w:val="0"/>
          <w:numId w:val="0"/>
        </w:numPr>
        <w:suppressAutoHyphens/>
        <w:autoSpaceDE w:val="0"/>
        <w:spacing w:before="60" w:after="0" w:line="276" w:lineRule="auto"/>
        <w:ind w:left="720" w:hanging="12"/>
        <w:jc w:val="both"/>
        <w:rPr>
          <w:rFonts w:cstheme="minorHAnsi"/>
          <w:b/>
        </w:rPr>
      </w:pPr>
      <w:r w:rsidRPr="003851CA">
        <w:rPr>
          <w:rFonts w:cstheme="minorHAnsi"/>
          <w:b/>
        </w:rPr>
        <w:t xml:space="preserve">Zadanie nr 2: </w:t>
      </w:r>
      <w:r w:rsidR="00F22E3B">
        <w:rPr>
          <w:rFonts w:cstheme="minorHAnsi"/>
          <w:b/>
        </w:rPr>
        <w:t>„</w:t>
      </w:r>
      <w:r w:rsidRPr="003851CA">
        <w:rPr>
          <w:rFonts w:cstheme="minorHAnsi"/>
          <w:b/>
        </w:rPr>
        <w:t>Dostawa wraz z montażem sprzętu rehabilitacyjnego w miejscowości Dąbrówka Wisłocka, Podborze, Zdziarzec</w:t>
      </w:r>
      <w:r w:rsidR="00F22E3B">
        <w:rPr>
          <w:rFonts w:cstheme="minorHAnsi"/>
          <w:b/>
        </w:rPr>
        <w:t>”</w:t>
      </w:r>
      <w:r w:rsidR="00A6632A">
        <w:rPr>
          <w:rFonts w:cstheme="minorHAnsi"/>
          <w:b/>
        </w:rPr>
        <w:t>.</w:t>
      </w:r>
    </w:p>
    <w:p w:rsidR="00034594" w:rsidRDefault="00034594" w:rsidP="00034594">
      <w:pPr>
        <w:pStyle w:val="Styl1"/>
        <w:spacing w:after="0"/>
        <w:jc w:val="both"/>
      </w:pPr>
      <w:r w:rsidRPr="00F264E4">
        <w:t>Zabezpieczenie wnoszone w pieniądzu Wykonawca wpłaci przelewem na następujący rachunek bankowy Zamawiającego:</w:t>
      </w:r>
      <w:r>
        <w:t xml:space="preserve"> </w:t>
      </w:r>
    </w:p>
    <w:p w:rsidR="00034594" w:rsidRDefault="00034594" w:rsidP="00034594">
      <w:pPr>
        <w:pStyle w:val="Styl1"/>
        <w:widowControl w:val="0"/>
        <w:numPr>
          <w:ilvl w:val="0"/>
          <w:numId w:val="0"/>
        </w:numPr>
        <w:suppressAutoHyphens/>
        <w:autoSpaceDE w:val="0"/>
        <w:spacing w:before="60" w:after="0" w:line="276" w:lineRule="auto"/>
        <w:ind w:left="720" w:hanging="360"/>
        <w:jc w:val="both"/>
      </w:pPr>
      <w:r w:rsidRPr="00FF2974">
        <w:rPr>
          <w:b/>
        </w:rPr>
        <w:t>Bank Spółdzielczy Radomyśl Wielki Nr 80 9479 0009 2001 0000 0169 0033</w:t>
      </w:r>
      <w:r w:rsidRPr="00F264E4">
        <w:t xml:space="preserve"> z podaniem tytułu: </w:t>
      </w:r>
      <w:r w:rsidRPr="00611DC0">
        <w:t>„zabezpieczenie należytego wykonania umowy na zadanie pn.</w:t>
      </w:r>
      <w:r>
        <w:t xml:space="preserve"> (w zależności któr</w:t>
      </w:r>
      <w:r w:rsidR="0008500B">
        <w:t>ego zadania</w:t>
      </w:r>
      <w:r>
        <w:t xml:space="preserve"> zamówienia dotycz</w:t>
      </w:r>
      <w:r w:rsidR="0008500B">
        <w:t>ą</w:t>
      </w:r>
      <w:r>
        <w:t>):</w:t>
      </w:r>
    </w:p>
    <w:p w:rsidR="0008500B" w:rsidRPr="003851CA" w:rsidRDefault="0008500B" w:rsidP="0008500B">
      <w:pPr>
        <w:pStyle w:val="Styl1"/>
        <w:widowControl w:val="0"/>
        <w:numPr>
          <w:ilvl w:val="0"/>
          <w:numId w:val="0"/>
        </w:numPr>
        <w:suppressAutoHyphens/>
        <w:autoSpaceDE w:val="0"/>
        <w:spacing w:before="60" w:after="0" w:line="276" w:lineRule="auto"/>
        <w:ind w:left="720"/>
        <w:jc w:val="both"/>
        <w:rPr>
          <w:rFonts w:cstheme="minorHAnsi"/>
          <w:b/>
        </w:rPr>
      </w:pPr>
      <w:r w:rsidRPr="004E31F1">
        <w:rPr>
          <w:b/>
        </w:rPr>
        <w:t>„Dostawa wraz z montażem placu zabaw w miejscowości Dąbrówka Wisłocka i Zdziarzec oraz sprzętu rehabilitacyjnego w miejscowości Dąbrówka Wisłocka, Podborze, Zdziarzec”</w:t>
      </w:r>
      <w:r>
        <w:rPr>
          <w:b/>
        </w:rPr>
        <w:t xml:space="preserve"> - Zadanie</w:t>
      </w:r>
      <w:r w:rsidRPr="00D1350C">
        <w:rPr>
          <w:rFonts w:cstheme="minorHAnsi"/>
          <w:b/>
        </w:rPr>
        <w:t xml:space="preserve"> nr 1</w:t>
      </w:r>
      <w:r>
        <w:rPr>
          <w:rFonts w:cstheme="minorHAnsi"/>
          <w:b/>
        </w:rPr>
        <w:t>: „</w:t>
      </w:r>
      <w:r w:rsidRPr="00D1350C">
        <w:rPr>
          <w:rFonts w:cstheme="minorHAnsi"/>
          <w:b/>
        </w:rPr>
        <w:t xml:space="preserve"> </w:t>
      </w:r>
      <w:r w:rsidRPr="003851CA">
        <w:rPr>
          <w:rFonts w:cstheme="minorHAnsi"/>
          <w:b/>
        </w:rPr>
        <w:t>Dostawa wraz z montażem placu zabaw w miejscowości Dąbrówka Wisłocka i Zdziarzec</w:t>
      </w:r>
      <w:r>
        <w:rPr>
          <w:rFonts w:cstheme="minorHAnsi"/>
          <w:b/>
        </w:rPr>
        <w:t>” lub</w:t>
      </w:r>
    </w:p>
    <w:p w:rsidR="0008500B" w:rsidRPr="00D1350C" w:rsidRDefault="0008500B" w:rsidP="0008500B">
      <w:pPr>
        <w:pStyle w:val="Styl1"/>
        <w:widowControl w:val="0"/>
        <w:numPr>
          <w:ilvl w:val="0"/>
          <w:numId w:val="0"/>
        </w:numPr>
        <w:suppressAutoHyphens/>
        <w:autoSpaceDE w:val="0"/>
        <w:spacing w:before="60" w:after="0" w:line="276" w:lineRule="auto"/>
        <w:ind w:left="720" w:hanging="12"/>
        <w:jc w:val="both"/>
        <w:rPr>
          <w:rFonts w:cstheme="minorHAnsi"/>
          <w:b/>
        </w:rPr>
      </w:pPr>
      <w:r w:rsidRPr="003851CA">
        <w:rPr>
          <w:rFonts w:cstheme="minorHAnsi"/>
          <w:b/>
        </w:rPr>
        <w:t xml:space="preserve">Zadanie nr 2: </w:t>
      </w:r>
      <w:r>
        <w:rPr>
          <w:rFonts w:cstheme="minorHAnsi"/>
          <w:b/>
        </w:rPr>
        <w:t>„</w:t>
      </w:r>
      <w:r w:rsidRPr="003851CA">
        <w:rPr>
          <w:rFonts w:cstheme="minorHAnsi"/>
          <w:b/>
        </w:rPr>
        <w:t>Dostawa wraz z montażem sprzętu rehabilitacyjnego w miejscowości Dąbrówka Wisłocka, Podborze, Zdziarzec</w:t>
      </w:r>
      <w:r>
        <w:rPr>
          <w:rFonts w:cstheme="minorHAnsi"/>
          <w:b/>
        </w:rPr>
        <w:t>”.</w:t>
      </w:r>
    </w:p>
    <w:p w:rsidR="00034594" w:rsidRDefault="00034594" w:rsidP="00034594">
      <w:pPr>
        <w:pStyle w:val="Styl1"/>
        <w:spacing w:after="0"/>
        <w:jc w:val="both"/>
      </w:pPr>
      <w:r w:rsidRPr="00F264E4">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034594" w:rsidRDefault="00034594" w:rsidP="00034594">
      <w:pPr>
        <w:pStyle w:val="Akapitzlist"/>
        <w:numPr>
          <w:ilvl w:val="1"/>
          <w:numId w:val="2"/>
        </w:numPr>
        <w:spacing w:after="0"/>
        <w:jc w:val="both"/>
      </w:pPr>
      <w:r w:rsidRPr="00F264E4">
        <w:t>Zabezpieczenie należytego wykonania Umowy zostanie zwolnione i zwrócone Wykonawcy w następujący sposób:</w:t>
      </w:r>
    </w:p>
    <w:p w:rsidR="00034594" w:rsidRDefault="00034594" w:rsidP="00034594">
      <w:pPr>
        <w:pStyle w:val="Akapitzlist"/>
        <w:numPr>
          <w:ilvl w:val="0"/>
          <w:numId w:val="28"/>
        </w:numPr>
        <w:spacing w:after="0"/>
        <w:jc w:val="both"/>
      </w:pPr>
      <w:r w:rsidRPr="00F264E4">
        <w:t>70% wartości zabezpieczenia w terminie 30 dni od dnia wykonania Kontraktu i uznania go przez Zamawiającego za należycie wykonany,</w:t>
      </w:r>
    </w:p>
    <w:p w:rsidR="00034594" w:rsidRDefault="00034594" w:rsidP="00034594">
      <w:pPr>
        <w:pStyle w:val="Akapitzlist"/>
        <w:numPr>
          <w:ilvl w:val="0"/>
          <w:numId w:val="28"/>
        </w:numPr>
        <w:spacing w:after="0"/>
        <w:jc w:val="both"/>
      </w:pPr>
      <w:r w:rsidRPr="00F264E4">
        <w:t>30% wartości zabezpieczenia nie później niż w 15 dniu po upływie okresu rękojmi za wady.</w:t>
      </w:r>
    </w:p>
    <w:p w:rsidR="00B804AA" w:rsidRDefault="00034594" w:rsidP="00034594">
      <w:pPr>
        <w:spacing w:after="0"/>
        <w:jc w:val="both"/>
      </w:pPr>
      <w:r w:rsidRPr="00F264E4">
        <w:t xml:space="preserve">Jeżeli Wykonawca, którego oferta została wybrana nie wniesie zabezpieczenia należytego wykonania </w:t>
      </w:r>
      <w:r>
        <w:t>umowy</w:t>
      </w:r>
      <w:r w:rsidRPr="00F264E4">
        <w:t>, Zamawiający może wybrać najkorzystniejszą ofertę spośród pozostałych ofert stosownie do treści art. 94 ust. 3 ust</w:t>
      </w:r>
      <w:r>
        <w:t>awy PZP.</w:t>
      </w:r>
    </w:p>
    <w:p w:rsidR="00034594" w:rsidRDefault="00034594" w:rsidP="00034594">
      <w:pPr>
        <w:spacing w:after="0"/>
        <w:jc w:val="both"/>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Pr="006B19DA">
        <w:rPr>
          <w:b/>
        </w:rPr>
        <w:t xml:space="preserve"> umowy stanowiącej</w:t>
      </w:r>
      <w:r>
        <w:t xml:space="preserve"> </w:t>
      </w:r>
      <w:r w:rsidR="00B51AD0" w:rsidRPr="00B51AD0">
        <w:rPr>
          <w:b/>
        </w:rPr>
        <w:t>Rozdział V</w:t>
      </w:r>
      <w:r w:rsidR="006B19DA" w:rsidRPr="00B51AD0">
        <w:rPr>
          <w:b/>
        </w:rPr>
        <w:t xml:space="preserve"> </w:t>
      </w:r>
      <w:r w:rsidR="003A6D43" w:rsidRPr="00B51AD0">
        <w:rPr>
          <w:b/>
        </w:rPr>
        <w:t>do</w:t>
      </w:r>
      <w:r w:rsidR="003A6D43" w:rsidRPr="006B19DA">
        <w:rPr>
          <w:b/>
        </w:rPr>
        <w:t xml:space="preserve"> SIWZ</w:t>
      </w:r>
      <w:r>
        <w:t xml:space="preserve">. </w:t>
      </w:r>
      <w:r w:rsidRPr="00BD3000">
        <w:rPr>
          <w:color w:val="000000"/>
        </w:rPr>
        <w:t xml:space="preserve">Z wykonawcą, którego oferta zostanie </w:t>
      </w:r>
      <w:r>
        <w:rPr>
          <w:color w:val="000000"/>
        </w:rPr>
        <w:t>wybrana zawarta zostanie umowa zgodnie ze wzorem.</w:t>
      </w:r>
    </w:p>
    <w:p w:rsidR="0011155E" w:rsidRDefault="00E94ADD" w:rsidP="0011155E">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CD3A51" w:rsidRDefault="00CD3A51" w:rsidP="00CD3A51">
      <w:pPr>
        <w:pStyle w:val="Akapitzlist"/>
        <w:autoSpaceDE w:val="0"/>
        <w:autoSpaceDN w:val="0"/>
        <w:adjustRightInd w:val="0"/>
        <w:spacing w:after="0" w:line="240" w:lineRule="auto"/>
        <w:ind w:left="1080"/>
        <w:jc w:val="both"/>
      </w:pPr>
      <w:r>
        <w:t>- zmiana wynagrodzenia w przypadku ustawowej zmiany stawki podatku od towarów i usług;</w:t>
      </w:r>
    </w:p>
    <w:p w:rsidR="00CD3A51" w:rsidRDefault="00CD3A51" w:rsidP="00CD3A51">
      <w:pPr>
        <w:pStyle w:val="Akapitzlist"/>
        <w:autoSpaceDE w:val="0"/>
        <w:autoSpaceDN w:val="0"/>
        <w:adjustRightInd w:val="0"/>
        <w:spacing w:after="0" w:line="240" w:lineRule="auto"/>
        <w:ind w:left="1080"/>
        <w:jc w:val="both"/>
      </w:pPr>
      <w:r>
        <w:t>- niesprzyjające warunki atmosferyczne (np. opady deszczu, silny wiatr, temperatura powietrza), przy których niedopuszczalne jest prowadzenie robót drogowych (powodzie) powodujące utrudnienia w realizacji przedmiotu umowy;</w:t>
      </w:r>
    </w:p>
    <w:p w:rsidR="00CD3A51" w:rsidRDefault="00CD3A51" w:rsidP="00CD3A51">
      <w:pPr>
        <w:pStyle w:val="Akapitzlist"/>
        <w:autoSpaceDE w:val="0"/>
        <w:autoSpaceDN w:val="0"/>
        <w:adjustRightInd w:val="0"/>
        <w:spacing w:after="0" w:line="240" w:lineRule="auto"/>
        <w:ind w:left="1080"/>
        <w:jc w:val="both"/>
      </w:pPr>
      <w:r>
        <w:t>- działanie siły wyższej;</w:t>
      </w:r>
    </w:p>
    <w:p w:rsidR="00CD3A51" w:rsidRDefault="00CD3A51" w:rsidP="00CD3A51">
      <w:pPr>
        <w:pStyle w:val="Akapitzlist"/>
        <w:autoSpaceDE w:val="0"/>
        <w:autoSpaceDN w:val="0"/>
        <w:adjustRightInd w:val="0"/>
        <w:spacing w:after="0" w:line="240" w:lineRule="auto"/>
        <w:ind w:left="1080"/>
        <w:jc w:val="both"/>
      </w:pPr>
      <w:r>
        <w:t>- okoliczności powodujące, że przedmiot umowy nie może zostać zrealizowany zgodnie z zasadami wiedzy inżynierskiej;</w:t>
      </w:r>
    </w:p>
    <w:p w:rsidR="00CD3A51" w:rsidRDefault="00CD3A51" w:rsidP="00CD3A51">
      <w:pPr>
        <w:pStyle w:val="Akapitzlist"/>
        <w:autoSpaceDE w:val="0"/>
        <w:autoSpaceDN w:val="0"/>
        <w:adjustRightInd w:val="0"/>
        <w:spacing w:after="0" w:line="240" w:lineRule="auto"/>
        <w:ind w:left="1080"/>
        <w:jc w:val="both"/>
      </w:pPr>
      <w:r>
        <w:t>- zmiany obowiązującego prawa powodujące, że realizacja przedmiotu umowy w niezmienionej postaci stanie się niecelowa;</w:t>
      </w:r>
    </w:p>
    <w:p w:rsidR="00CD3A51" w:rsidRDefault="00CD3A51" w:rsidP="00CD3A51">
      <w:pPr>
        <w:pStyle w:val="Akapitzlist"/>
        <w:autoSpaceDE w:val="0"/>
        <w:autoSpaceDN w:val="0"/>
        <w:adjustRightInd w:val="0"/>
        <w:spacing w:after="0" w:line="240" w:lineRule="auto"/>
        <w:ind w:left="1080"/>
        <w:jc w:val="both"/>
      </w:pPr>
      <w:r>
        <w:t>- udokumentowana niezależna od Zamawiającego i Wykonawcy przewlekłość postępowania o uzyskanie od instytucji i urzędów dokumentów (np. pozwoleń, decyzji, uzgodnień) niezbędnych do realizacji umowy;</w:t>
      </w:r>
    </w:p>
    <w:p w:rsidR="00CD3A51" w:rsidRDefault="00CD3A51" w:rsidP="00CD3A51">
      <w:pPr>
        <w:pStyle w:val="Akapitzlist"/>
        <w:autoSpaceDE w:val="0"/>
        <w:autoSpaceDN w:val="0"/>
        <w:adjustRightInd w:val="0"/>
        <w:spacing w:after="0" w:line="240" w:lineRule="auto"/>
        <w:ind w:left="1080"/>
        <w:jc w:val="both"/>
      </w:pPr>
      <w:r>
        <w:t xml:space="preserve">- wystąpienie okoliczności powodujących zmiany w przedmiocie umowy (np. zmiana technologii, zmiana materiału); </w:t>
      </w:r>
    </w:p>
    <w:p w:rsidR="00CD3A51" w:rsidRDefault="00CD3A51" w:rsidP="00CD3A51">
      <w:pPr>
        <w:pStyle w:val="Akapitzlist"/>
        <w:autoSpaceDE w:val="0"/>
        <w:autoSpaceDN w:val="0"/>
        <w:adjustRightInd w:val="0"/>
        <w:spacing w:after="0" w:line="240" w:lineRule="auto"/>
        <w:ind w:left="1080"/>
        <w:jc w:val="both"/>
      </w:pPr>
      <w:r>
        <w:t>- wystąpienie konieczności zmniejszenia wartości robót z tytułu dokonania potrąceń za wady trwałe;</w:t>
      </w:r>
    </w:p>
    <w:p w:rsidR="00CD3A51" w:rsidRDefault="00CD3A51" w:rsidP="00CD3A51">
      <w:pPr>
        <w:pStyle w:val="Akapitzlist"/>
        <w:autoSpaceDE w:val="0"/>
        <w:autoSpaceDN w:val="0"/>
        <w:adjustRightInd w:val="0"/>
        <w:spacing w:after="0" w:line="240" w:lineRule="auto"/>
        <w:ind w:left="1080"/>
        <w:jc w:val="both"/>
      </w:pPr>
      <w:r>
        <w:t>- wystąpienie okoliczności powodujących konieczność zmiany terminu/terminów wykonania umowy;</w:t>
      </w:r>
    </w:p>
    <w:p w:rsidR="00CD3A51" w:rsidRDefault="00CD3A51" w:rsidP="00CD3A51">
      <w:pPr>
        <w:pStyle w:val="Akapitzlist"/>
        <w:autoSpaceDE w:val="0"/>
        <w:autoSpaceDN w:val="0"/>
        <w:adjustRightInd w:val="0"/>
        <w:spacing w:after="0" w:line="240" w:lineRule="auto"/>
        <w:ind w:left="1080"/>
        <w:jc w:val="both"/>
      </w:pPr>
      <w:r>
        <w:t>- zmiana podwykonawcy.</w:t>
      </w:r>
    </w:p>
    <w:p w:rsidR="00BD4395" w:rsidRPr="00BD4395" w:rsidRDefault="00D60E9F" w:rsidP="00BD4395">
      <w:pPr>
        <w:pStyle w:val="Akapitzlist"/>
        <w:autoSpaceDE w:val="0"/>
        <w:autoSpaceDN w:val="0"/>
        <w:adjustRightInd w:val="0"/>
        <w:spacing w:after="0" w:line="240" w:lineRule="auto"/>
        <w:ind w:left="1080"/>
        <w:jc w:val="both"/>
        <w:rPr>
          <w:rFonts w:eastAsia="TimesNewRomanPSMT" w:cs="TimesNewRomanPSMT"/>
        </w:rPr>
      </w:pPr>
      <w:r w:rsidRPr="00270426">
        <w:rPr>
          <w:rFonts w:eastAsia="TimesNewRomanPSMT" w:cs="TimesNewRomanPSMT"/>
        </w:rPr>
        <w:t>- niedostępność na rynku materiałów lub urządzeń wskazanych w ofercie, dokumentacji projektowej lub</w:t>
      </w:r>
      <w:r w:rsidR="00270426" w:rsidRPr="00270426">
        <w:rPr>
          <w:rFonts w:eastAsia="TimesNewRomanPSMT" w:cs="TimesNewRomanPSMT"/>
        </w:rPr>
        <w:t xml:space="preserve"> </w:t>
      </w:r>
      <w:r w:rsidRPr="00270426">
        <w:rPr>
          <w:rFonts w:eastAsia="TimesNewRomanPSMT" w:cs="TimesNewRomanPSMT"/>
        </w:rPr>
        <w:t xml:space="preserve">technicznej spowodowana zaprzestaniem produkcji lub wycofaniem z rynku tych </w:t>
      </w:r>
      <w:r w:rsidR="00270426" w:rsidRPr="00270426">
        <w:rPr>
          <w:rFonts w:eastAsia="TimesNewRomanPSMT" w:cs="TimesNewRomanPSMT"/>
        </w:rPr>
        <w:t>materiałów</w:t>
      </w:r>
      <w:r w:rsidRPr="00270426">
        <w:rPr>
          <w:rFonts w:eastAsia="TimesNewRomanPSMT" w:cs="TimesNewRomanPSMT"/>
        </w:rPr>
        <w:t xml:space="preserve"> lub urządzeń.</w:t>
      </w:r>
    </w:p>
    <w:p w:rsidR="00A012E5" w:rsidRDefault="00E94ADD" w:rsidP="0011155E">
      <w:pPr>
        <w:spacing w:after="0" w:line="240" w:lineRule="auto"/>
        <w:ind w:left="720"/>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Zamawiający 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6F7085">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p>
    <w:p w:rsidR="00F80480" w:rsidRDefault="00F80480" w:rsidP="00C80095">
      <w:pPr>
        <w:pStyle w:val="Akapitzlist"/>
        <w:spacing w:after="0" w:line="240" w:lineRule="auto"/>
      </w:pPr>
    </w:p>
    <w:p w:rsidR="00C80095" w:rsidRDefault="00C80095" w:rsidP="00504A81">
      <w:pPr>
        <w:spacing w:after="0" w:line="240" w:lineRule="auto"/>
      </w:pPr>
    </w:p>
    <w:sectPr w:rsidR="00C80095" w:rsidSect="00E3120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ABA" w:rsidRDefault="005D3ABA" w:rsidP="005115E5">
      <w:pPr>
        <w:spacing w:after="0" w:line="240" w:lineRule="auto"/>
      </w:pPr>
      <w:r>
        <w:separator/>
      </w:r>
    </w:p>
  </w:endnote>
  <w:endnote w:type="continuationSeparator" w:id="0">
    <w:p w:rsidR="005D3ABA" w:rsidRDefault="005D3ABA"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ABA" w:rsidRDefault="005D3ABA" w:rsidP="005115E5">
      <w:pPr>
        <w:spacing w:after="0" w:line="240" w:lineRule="auto"/>
      </w:pPr>
      <w:r>
        <w:separator/>
      </w:r>
    </w:p>
  </w:footnote>
  <w:footnote w:type="continuationSeparator" w:id="0">
    <w:p w:rsidR="005D3ABA" w:rsidRDefault="005D3ABA"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51660E8C"/>
    <w:lvl w:ilvl="0" w:tplc="5F4C5504">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08502336"/>
    <w:multiLevelType w:val="hybridMultilevel"/>
    <w:tmpl w:val="58261A4A"/>
    <w:lvl w:ilvl="0" w:tplc="DD8008C4">
      <w:start w:val="1"/>
      <w:numFmt w:val="lowerLetter"/>
      <w:lvlText w:val="%1)"/>
      <w:lvlJc w:val="left"/>
      <w:pPr>
        <w:ind w:left="1428" w:hanging="360"/>
      </w:pPr>
      <w:rPr>
        <w:rFonts w:hint="default"/>
        <w:b/>
        <w:u w:val="none"/>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5"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EE029DD"/>
    <w:multiLevelType w:val="hybridMultilevel"/>
    <w:tmpl w:val="814E317A"/>
    <w:lvl w:ilvl="0" w:tplc="6866928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5776B6"/>
    <w:multiLevelType w:val="hybridMultilevel"/>
    <w:tmpl w:val="DB6E8F60"/>
    <w:lvl w:ilvl="0" w:tplc="838AC6F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D75623A"/>
    <w:multiLevelType w:val="hybridMultilevel"/>
    <w:tmpl w:val="1932DC08"/>
    <w:lvl w:ilvl="0" w:tplc="BAD611F4">
      <w:start w:val="1"/>
      <w:numFmt w:val="lowerLetter"/>
      <w:lvlText w:val="%1)"/>
      <w:lvlJc w:val="left"/>
      <w:pPr>
        <w:ind w:left="1080" w:hanging="360"/>
      </w:pPr>
      <w:rPr>
        <w:rFonts w:asciiTheme="minorHAnsi" w:hAnsi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2877BBA"/>
    <w:multiLevelType w:val="hybridMultilevel"/>
    <w:tmpl w:val="814E317A"/>
    <w:lvl w:ilvl="0" w:tplc="6866928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6"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3"/>
  </w:num>
  <w:num w:numId="2">
    <w:abstractNumId w:val="24"/>
  </w:num>
  <w:num w:numId="3">
    <w:abstractNumId w:val="37"/>
  </w:num>
  <w:num w:numId="4">
    <w:abstractNumId w:val="39"/>
  </w:num>
  <w:num w:numId="5">
    <w:abstractNumId w:val="32"/>
  </w:num>
  <w:num w:numId="6">
    <w:abstractNumId w:val="14"/>
  </w:num>
  <w:num w:numId="7">
    <w:abstractNumId w:val="40"/>
  </w:num>
  <w:num w:numId="8">
    <w:abstractNumId w:val="29"/>
  </w:num>
  <w:num w:numId="9">
    <w:abstractNumId w:val="22"/>
  </w:num>
  <w:num w:numId="10">
    <w:abstractNumId w:val="15"/>
  </w:num>
  <w:num w:numId="11">
    <w:abstractNumId w:val="9"/>
  </w:num>
  <w:num w:numId="12">
    <w:abstractNumId w:val="34"/>
  </w:num>
  <w:num w:numId="13">
    <w:abstractNumId w:val="20"/>
  </w:num>
  <w:num w:numId="14">
    <w:abstractNumId w:val="21"/>
  </w:num>
  <w:num w:numId="15">
    <w:abstractNumId w:val="41"/>
  </w:num>
  <w:num w:numId="16">
    <w:abstractNumId w:val="4"/>
  </w:num>
  <w:num w:numId="17">
    <w:abstractNumId w:val="7"/>
  </w:num>
  <w:num w:numId="18">
    <w:abstractNumId w:val="12"/>
  </w:num>
  <w:num w:numId="19">
    <w:abstractNumId w:val="18"/>
  </w:num>
  <w:num w:numId="20">
    <w:abstractNumId w:val="8"/>
  </w:num>
  <w:num w:numId="21">
    <w:abstractNumId w:val="6"/>
  </w:num>
  <w:num w:numId="22">
    <w:abstractNumId w:val="3"/>
  </w:num>
  <w:num w:numId="23">
    <w:abstractNumId w:val="19"/>
  </w:num>
  <w:num w:numId="24">
    <w:abstractNumId w:val="30"/>
  </w:num>
  <w:num w:numId="25">
    <w:abstractNumId w:val="5"/>
  </w:num>
  <w:num w:numId="26">
    <w:abstractNumId w:val="26"/>
  </w:num>
  <w:num w:numId="27">
    <w:abstractNumId w:val="23"/>
  </w:num>
  <w:num w:numId="28">
    <w:abstractNumId w:val="16"/>
  </w:num>
  <w:num w:numId="29">
    <w:abstractNumId w:val="1"/>
  </w:num>
  <w:num w:numId="30">
    <w:abstractNumId w:val="2"/>
  </w:num>
  <w:num w:numId="31">
    <w:abstractNumId w:val="27"/>
  </w:num>
  <w:num w:numId="32">
    <w:abstractNumId w:val="35"/>
  </w:num>
  <w:num w:numId="33">
    <w:abstractNumId w:val="36"/>
  </w:num>
  <w:num w:numId="34">
    <w:abstractNumId w:val="38"/>
  </w:num>
  <w:num w:numId="35">
    <w:abstractNumId w:val="0"/>
  </w:num>
  <w:num w:numId="36">
    <w:abstractNumId w:val="10"/>
  </w:num>
  <w:num w:numId="37">
    <w:abstractNumId w:val="13"/>
  </w:num>
  <w:num w:numId="38">
    <w:abstractNumId w:val="25"/>
  </w:num>
  <w:num w:numId="39">
    <w:abstractNumId w:val="28"/>
  </w:num>
  <w:num w:numId="40">
    <w:abstractNumId w:val="11"/>
  </w:num>
  <w:num w:numId="41">
    <w:abstractNumId w:val="17"/>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3A0CBF"/>
    <w:rsid w:val="00000131"/>
    <w:rsid w:val="00001C49"/>
    <w:rsid w:val="00001D26"/>
    <w:rsid w:val="00001EB2"/>
    <w:rsid w:val="00003FE7"/>
    <w:rsid w:val="000040A9"/>
    <w:rsid w:val="00012B29"/>
    <w:rsid w:val="00027895"/>
    <w:rsid w:val="00033F47"/>
    <w:rsid w:val="00034594"/>
    <w:rsid w:val="00034B6B"/>
    <w:rsid w:val="0004675C"/>
    <w:rsid w:val="00054595"/>
    <w:rsid w:val="00054618"/>
    <w:rsid w:val="00061D04"/>
    <w:rsid w:val="00066B29"/>
    <w:rsid w:val="000729C8"/>
    <w:rsid w:val="00072BCF"/>
    <w:rsid w:val="00073A4A"/>
    <w:rsid w:val="00076D78"/>
    <w:rsid w:val="00077DC9"/>
    <w:rsid w:val="00081560"/>
    <w:rsid w:val="00081C89"/>
    <w:rsid w:val="00084B41"/>
    <w:rsid w:val="00084DB2"/>
    <w:rsid w:val="0008500B"/>
    <w:rsid w:val="00093837"/>
    <w:rsid w:val="0009611A"/>
    <w:rsid w:val="000A24E2"/>
    <w:rsid w:val="000B0051"/>
    <w:rsid w:val="000B5B60"/>
    <w:rsid w:val="000B62E4"/>
    <w:rsid w:val="000C0A84"/>
    <w:rsid w:val="000C5B2A"/>
    <w:rsid w:val="000D465F"/>
    <w:rsid w:val="000D5EA8"/>
    <w:rsid w:val="000E2745"/>
    <w:rsid w:val="000E5760"/>
    <w:rsid w:val="000E6338"/>
    <w:rsid w:val="000E753A"/>
    <w:rsid w:val="000F37FA"/>
    <w:rsid w:val="000F4D25"/>
    <w:rsid w:val="000F76CD"/>
    <w:rsid w:val="000F7CB2"/>
    <w:rsid w:val="000F7F50"/>
    <w:rsid w:val="00100550"/>
    <w:rsid w:val="0010127A"/>
    <w:rsid w:val="0010396D"/>
    <w:rsid w:val="001074A9"/>
    <w:rsid w:val="001079DE"/>
    <w:rsid w:val="0011155E"/>
    <w:rsid w:val="00114BF1"/>
    <w:rsid w:val="00114D94"/>
    <w:rsid w:val="001150CF"/>
    <w:rsid w:val="00115F7C"/>
    <w:rsid w:val="001278F7"/>
    <w:rsid w:val="001305C4"/>
    <w:rsid w:val="00130683"/>
    <w:rsid w:val="00130A8B"/>
    <w:rsid w:val="00135E77"/>
    <w:rsid w:val="0013665F"/>
    <w:rsid w:val="0014029A"/>
    <w:rsid w:val="001447CC"/>
    <w:rsid w:val="00151F59"/>
    <w:rsid w:val="0015279D"/>
    <w:rsid w:val="00154C0B"/>
    <w:rsid w:val="001572E3"/>
    <w:rsid w:val="00161312"/>
    <w:rsid w:val="001715D4"/>
    <w:rsid w:val="00176B91"/>
    <w:rsid w:val="001801C9"/>
    <w:rsid w:val="001805DD"/>
    <w:rsid w:val="00195EFF"/>
    <w:rsid w:val="001A117A"/>
    <w:rsid w:val="001A4AA6"/>
    <w:rsid w:val="001C3A7A"/>
    <w:rsid w:val="001E2A59"/>
    <w:rsid w:val="001E3356"/>
    <w:rsid w:val="001E4066"/>
    <w:rsid w:val="001E77F9"/>
    <w:rsid w:val="001F2167"/>
    <w:rsid w:val="001F67B1"/>
    <w:rsid w:val="00205FD6"/>
    <w:rsid w:val="00207DD6"/>
    <w:rsid w:val="00211092"/>
    <w:rsid w:val="002113C5"/>
    <w:rsid w:val="0021143B"/>
    <w:rsid w:val="00222779"/>
    <w:rsid w:val="002269F0"/>
    <w:rsid w:val="00233521"/>
    <w:rsid w:val="0023486D"/>
    <w:rsid w:val="0024320C"/>
    <w:rsid w:val="00247CD8"/>
    <w:rsid w:val="00252D62"/>
    <w:rsid w:val="002535A6"/>
    <w:rsid w:val="00254C59"/>
    <w:rsid w:val="0026537B"/>
    <w:rsid w:val="00270426"/>
    <w:rsid w:val="0027799D"/>
    <w:rsid w:val="002802FB"/>
    <w:rsid w:val="00284132"/>
    <w:rsid w:val="00285824"/>
    <w:rsid w:val="002911C5"/>
    <w:rsid w:val="00291C42"/>
    <w:rsid w:val="002979C9"/>
    <w:rsid w:val="002A2D3D"/>
    <w:rsid w:val="002A72B8"/>
    <w:rsid w:val="002B0A5E"/>
    <w:rsid w:val="002B1D83"/>
    <w:rsid w:val="002B553F"/>
    <w:rsid w:val="002C065E"/>
    <w:rsid w:val="002D2CA9"/>
    <w:rsid w:val="002D6D2D"/>
    <w:rsid w:val="002E1D97"/>
    <w:rsid w:val="002F4701"/>
    <w:rsid w:val="002F5606"/>
    <w:rsid w:val="003021E1"/>
    <w:rsid w:val="003040A6"/>
    <w:rsid w:val="0030412E"/>
    <w:rsid w:val="003103E1"/>
    <w:rsid w:val="00311C18"/>
    <w:rsid w:val="00314602"/>
    <w:rsid w:val="00342A62"/>
    <w:rsid w:val="00343BE7"/>
    <w:rsid w:val="00344821"/>
    <w:rsid w:val="00346220"/>
    <w:rsid w:val="003651D4"/>
    <w:rsid w:val="003717B2"/>
    <w:rsid w:val="00377EB7"/>
    <w:rsid w:val="00382FD5"/>
    <w:rsid w:val="003851CA"/>
    <w:rsid w:val="00391AF8"/>
    <w:rsid w:val="003A0CBF"/>
    <w:rsid w:val="003A6D43"/>
    <w:rsid w:val="003B2B51"/>
    <w:rsid w:val="003B3B14"/>
    <w:rsid w:val="003C31DF"/>
    <w:rsid w:val="003D13FA"/>
    <w:rsid w:val="003D1450"/>
    <w:rsid w:val="003D7218"/>
    <w:rsid w:val="003E23A7"/>
    <w:rsid w:val="003E7975"/>
    <w:rsid w:val="003F0597"/>
    <w:rsid w:val="003F05C2"/>
    <w:rsid w:val="003F5012"/>
    <w:rsid w:val="00406C33"/>
    <w:rsid w:val="00406CE1"/>
    <w:rsid w:val="0043041B"/>
    <w:rsid w:val="00444524"/>
    <w:rsid w:val="00447386"/>
    <w:rsid w:val="0045000A"/>
    <w:rsid w:val="00451CFE"/>
    <w:rsid w:val="00451D19"/>
    <w:rsid w:val="00454118"/>
    <w:rsid w:val="00454355"/>
    <w:rsid w:val="0046076F"/>
    <w:rsid w:val="004852ED"/>
    <w:rsid w:val="00486907"/>
    <w:rsid w:val="00487910"/>
    <w:rsid w:val="004906BA"/>
    <w:rsid w:val="0049161D"/>
    <w:rsid w:val="00497C22"/>
    <w:rsid w:val="004A28AD"/>
    <w:rsid w:val="004D5578"/>
    <w:rsid w:val="004E31F1"/>
    <w:rsid w:val="004E3EE6"/>
    <w:rsid w:val="0050339A"/>
    <w:rsid w:val="0050378C"/>
    <w:rsid w:val="00504A81"/>
    <w:rsid w:val="00505A86"/>
    <w:rsid w:val="005115E5"/>
    <w:rsid w:val="00511E27"/>
    <w:rsid w:val="00513552"/>
    <w:rsid w:val="00522B2D"/>
    <w:rsid w:val="00530582"/>
    <w:rsid w:val="00531BD2"/>
    <w:rsid w:val="0053336A"/>
    <w:rsid w:val="005360BB"/>
    <w:rsid w:val="00540B33"/>
    <w:rsid w:val="00542674"/>
    <w:rsid w:val="00542BE3"/>
    <w:rsid w:val="00546E39"/>
    <w:rsid w:val="00547F94"/>
    <w:rsid w:val="0056295F"/>
    <w:rsid w:val="00565244"/>
    <w:rsid w:val="00565EF6"/>
    <w:rsid w:val="00573426"/>
    <w:rsid w:val="005750C0"/>
    <w:rsid w:val="00591719"/>
    <w:rsid w:val="005A0543"/>
    <w:rsid w:val="005A6043"/>
    <w:rsid w:val="005C0EDE"/>
    <w:rsid w:val="005C46FB"/>
    <w:rsid w:val="005C7C16"/>
    <w:rsid w:val="005D3ABA"/>
    <w:rsid w:val="005D5BBF"/>
    <w:rsid w:val="005E4AFB"/>
    <w:rsid w:val="005F041A"/>
    <w:rsid w:val="005F6FFE"/>
    <w:rsid w:val="00600A4D"/>
    <w:rsid w:val="006026D8"/>
    <w:rsid w:val="00611DC0"/>
    <w:rsid w:val="006143CF"/>
    <w:rsid w:val="0061631B"/>
    <w:rsid w:val="00622882"/>
    <w:rsid w:val="006279DC"/>
    <w:rsid w:val="006313C6"/>
    <w:rsid w:val="00631666"/>
    <w:rsid w:val="00632434"/>
    <w:rsid w:val="006356D6"/>
    <w:rsid w:val="006364F9"/>
    <w:rsid w:val="0064217F"/>
    <w:rsid w:val="0064553D"/>
    <w:rsid w:val="00647F3E"/>
    <w:rsid w:val="006627D4"/>
    <w:rsid w:val="00684CC7"/>
    <w:rsid w:val="00686BF5"/>
    <w:rsid w:val="00691884"/>
    <w:rsid w:val="0069281A"/>
    <w:rsid w:val="00694273"/>
    <w:rsid w:val="00695224"/>
    <w:rsid w:val="00697018"/>
    <w:rsid w:val="006977B2"/>
    <w:rsid w:val="006A5F67"/>
    <w:rsid w:val="006B19DA"/>
    <w:rsid w:val="006B272E"/>
    <w:rsid w:val="006B3758"/>
    <w:rsid w:val="006B47BB"/>
    <w:rsid w:val="006C0E79"/>
    <w:rsid w:val="006C3DDE"/>
    <w:rsid w:val="006D183C"/>
    <w:rsid w:val="006D426D"/>
    <w:rsid w:val="006D7832"/>
    <w:rsid w:val="006E1F48"/>
    <w:rsid w:val="006E391A"/>
    <w:rsid w:val="006F093E"/>
    <w:rsid w:val="006F6027"/>
    <w:rsid w:val="006F7085"/>
    <w:rsid w:val="00704659"/>
    <w:rsid w:val="007047F5"/>
    <w:rsid w:val="00705B98"/>
    <w:rsid w:val="00711BBC"/>
    <w:rsid w:val="00715A6A"/>
    <w:rsid w:val="00715BF7"/>
    <w:rsid w:val="00715D7D"/>
    <w:rsid w:val="00720A79"/>
    <w:rsid w:val="007262E6"/>
    <w:rsid w:val="00766ADC"/>
    <w:rsid w:val="00771FC9"/>
    <w:rsid w:val="00782FDD"/>
    <w:rsid w:val="00783C47"/>
    <w:rsid w:val="007862F3"/>
    <w:rsid w:val="00794FB2"/>
    <w:rsid w:val="007A398A"/>
    <w:rsid w:val="007A5431"/>
    <w:rsid w:val="007A5BE0"/>
    <w:rsid w:val="007A7684"/>
    <w:rsid w:val="007B28B8"/>
    <w:rsid w:val="007B4E70"/>
    <w:rsid w:val="007D0A52"/>
    <w:rsid w:val="007D6E13"/>
    <w:rsid w:val="007D6FBD"/>
    <w:rsid w:val="007E0A1C"/>
    <w:rsid w:val="007E0DF5"/>
    <w:rsid w:val="007E304B"/>
    <w:rsid w:val="007F09FD"/>
    <w:rsid w:val="007F337E"/>
    <w:rsid w:val="00802226"/>
    <w:rsid w:val="008133B0"/>
    <w:rsid w:val="00820E19"/>
    <w:rsid w:val="008239D3"/>
    <w:rsid w:val="00841C00"/>
    <w:rsid w:val="00843407"/>
    <w:rsid w:val="0084744D"/>
    <w:rsid w:val="0085044A"/>
    <w:rsid w:val="00851EC8"/>
    <w:rsid w:val="00853EBC"/>
    <w:rsid w:val="008561A1"/>
    <w:rsid w:val="0085762A"/>
    <w:rsid w:val="00857A39"/>
    <w:rsid w:val="00865650"/>
    <w:rsid w:val="00872B37"/>
    <w:rsid w:val="0087769E"/>
    <w:rsid w:val="00890EEC"/>
    <w:rsid w:val="0089279A"/>
    <w:rsid w:val="0089518C"/>
    <w:rsid w:val="008A4C83"/>
    <w:rsid w:val="008B17A2"/>
    <w:rsid w:val="008B399D"/>
    <w:rsid w:val="008B3FA0"/>
    <w:rsid w:val="008B6477"/>
    <w:rsid w:val="008C09F9"/>
    <w:rsid w:val="008D1A3A"/>
    <w:rsid w:val="008D554F"/>
    <w:rsid w:val="008E1EED"/>
    <w:rsid w:val="008F3736"/>
    <w:rsid w:val="009053C5"/>
    <w:rsid w:val="00912106"/>
    <w:rsid w:val="0091791C"/>
    <w:rsid w:val="009222DA"/>
    <w:rsid w:val="0092428F"/>
    <w:rsid w:val="0093562D"/>
    <w:rsid w:val="00935C9A"/>
    <w:rsid w:val="00937F4C"/>
    <w:rsid w:val="00944F47"/>
    <w:rsid w:val="0094537C"/>
    <w:rsid w:val="00951040"/>
    <w:rsid w:val="00955171"/>
    <w:rsid w:val="009647B1"/>
    <w:rsid w:val="00974714"/>
    <w:rsid w:val="00981703"/>
    <w:rsid w:val="00992536"/>
    <w:rsid w:val="009926FA"/>
    <w:rsid w:val="00994F6A"/>
    <w:rsid w:val="009A0B51"/>
    <w:rsid w:val="00A012E5"/>
    <w:rsid w:val="00A02927"/>
    <w:rsid w:val="00A112AB"/>
    <w:rsid w:val="00A14789"/>
    <w:rsid w:val="00A14EF0"/>
    <w:rsid w:val="00A21CB8"/>
    <w:rsid w:val="00A23F85"/>
    <w:rsid w:val="00A31B5A"/>
    <w:rsid w:val="00A323A5"/>
    <w:rsid w:val="00A569D0"/>
    <w:rsid w:val="00A614E9"/>
    <w:rsid w:val="00A65700"/>
    <w:rsid w:val="00A6632A"/>
    <w:rsid w:val="00A75491"/>
    <w:rsid w:val="00A91BC7"/>
    <w:rsid w:val="00A94D59"/>
    <w:rsid w:val="00A96D61"/>
    <w:rsid w:val="00AA2611"/>
    <w:rsid w:val="00AA3DFB"/>
    <w:rsid w:val="00AA5572"/>
    <w:rsid w:val="00AA7FA5"/>
    <w:rsid w:val="00AB017C"/>
    <w:rsid w:val="00AB1154"/>
    <w:rsid w:val="00AB4BD3"/>
    <w:rsid w:val="00AB77FB"/>
    <w:rsid w:val="00AD2BA3"/>
    <w:rsid w:val="00AD705F"/>
    <w:rsid w:val="00AE1463"/>
    <w:rsid w:val="00AE175F"/>
    <w:rsid w:val="00AE4AD0"/>
    <w:rsid w:val="00AF32A7"/>
    <w:rsid w:val="00AF7E90"/>
    <w:rsid w:val="00B04EF7"/>
    <w:rsid w:val="00B06EF3"/>
    <w:rsid w:val="00B11365"/>
    <w:rsid w:val="00B11CB3"/>
    <w:rsid w:val="00B135AD"/>
    <w:rsid w:val="00B22C16"/>
    <w:rsid w:val="00B24BB3"/>
    <w:rsid w:val="00B41D58"/>
    <w:rsid w:val="00B421D3"/>
    <w:rsid w:val="00B43F78"/>
    <w:rsid w:val="00B46001"/>
    <w:rsid w:val="00B51AD0"/>
    <w:rsid w:val="00B53924"/>
    <w:rsid w:val="00B629A2"/>
    <w:rsid w:val="00B64366"/>
    <w:rsid w:val="00B66CC1"/>
    <w:rsid w:val="00B77E7C"/>
    <w:rsid w:val="00B804AA"/>
    <w:rsid w:val="00B91085"/>
    <w:rsid w:val="00B93349"/>
    <w:rsid w:val="00BA3420"/>
    <w:rsid w:val="00BA40AC"/>
    <w:rsid w:val="00BA6173"/>
    <w:rsid w:val="00BB5257"/>
    <w:rsid w:val="00BB67DE"/>
    <w:rsid w:val="00BC40EE"/>
    <w:rsid w:val="00BC4741"/>
    <w:rsid w:val="00BD1BF1"/>
    <w:rsid w:val="00BD4395"/>
    <w:rsid w:val="00BD7B86"/>
    <w:rsid w:val="00BE5345"/>
    <w:rsid w:val="00BF12B6"/>
    <w:rsid w:val="00BF1DC7"/>
    <w:rsid w:val="00BF25FF"/>
    <w:rsid w:val="00C058C8"/>
    <w:rsid w:val="00C11183"/>
    <w:rsid w:val="00C13A67"/>
    <w:rsid w:val="00C21107"/>
    <w:rsid w:val="00C23F3A"/>
    <w:rsid w:val="00C25128"/>
    <w:rsid w:val="00C25D38"/>
    <w:rsid w:val="00C31832"/>
    <w:rsid w:val="00C3466E"/>
    <w:rsid w:val="00C34A77"/>
    <w:rsid w:val="00C51240"/>
    <w:rsid w:val="00C54A2E"/>
    <w:rsid w:val="00C62917"/>
    <w:rsid w:val="00C648C0"/>
    <w:rsid w:val="00C65FBE"/>
    <w:rsid w:val="00C7144E"/>
    <w:rsid w:val="00C73C7C"/>
    <w:rsid w:val="00C762B9"/>
    <w:rsid w:val="00C77DE1"/>
    <w:rsid w:val="00C80095"/>
    <w:rsid w:val="00C80942"/>
    <w:rsid w:val="00C81D78"/>
    <w:rsid w:val="00C838F5"/>
    <w:rsid w:val="00CA04D6"/>
    <w:rsid w:val="00CB2930"/>
    <w:rsid w:val="00CB630C"/>
    <w:rsid w:val="00CB727F"/>
    <w:rsid w:val="00CB7492"/>
    <w:rsid w:val="00CC54B5"/>
    <w:rsid w:val="00CC7AF6"/>
    <w:rsid w:val="00CD3A51"/>
    <w:rsid w:val="00CD5A66"/>
    <w:rsid w:val="00CD7C9F"/>
    <w:rsid w:val="00CE188D"/>
    <w:rsid w:val="00CE4E0E"/>
    <w:rsid w:val="00CE688C"/>
    <w:rsid w:val="00CF5BD4"/>
    <w:rsid w:val="00CF798D"/>
    <w:rsid w:val="00D156A0"/>
    <w:rsid w:val="00D167F6"/>
    <w:rsid w:val="00D2145A"/>
    <w:rsid w:val="00D2511F"/>
    <w:rsid w:val="00D25AA5"/>
    <w:rsid w:val="00D25FCA"/>
    <w:rsid w:val="00D31C4A"/>
    <w:rsid w:val="00D3397F"/>
    <w:rsid w:val="00D46CA6"/>
    <w:rsid w:val="00D60179"/>
    <w:rsid w:val="00D60E9F"/>
    <w:rsid w:val="00D66333"/>
    <w:rsid w:val="00D729C8"/>
    <w:rsid w:val="00D862A7"/>
    <w:rsid w:val="00D870FC"/>
    <w:rsid w:val="00D87324"/>
    <w:rsid w:val="00D92242"/>
    <w:rsid w:val="00DA048B"/>
    <w:rsid w:val="00DA0AFB"/>
    <w:rsid w:val="00DA12DD"/>
    <w:rsid w:val="00DA1B27"/>
    <w:rsid w:val="00DA408C"/>
    <w:rsid w:val="00DB2F8B"/>
    <w:rsid w:val="00DD2121"/>
    <w:rsid w:val="00DE2765"/>
    <w:rsid w:val="00DE6D9F"/>
    <w:rsid w:val="00DF07E8"/>
    <w:rsid w:val="00DF1922"/>
    <w:rsid w:val="00DF463C"/>
    <w:rsid w:val="00E00C55"/>
    <w:rsid w:val="00E107F6"/>
    <w:rsid w:val="00E17DBC"/>
    <w:rsid w:val="00E2064B"/>
    <w:rsid w:val="00E21FCB"/>
    <w:rsid w:val="00E2446C"/>
    <w:rsid w:val="00E25E73"/>
    <w:rsid w:val="00E26946"/>
    <w:rsid w:val="00E31204"/>
    <w:rsid w:val="00E41AAD"/>
    <w:rsid w:val="00E50916"/>
    <w:rsid w:val="00E63E87"/>
    <w:rsid w:val="00E67BF1"/>
    <w:rsid w:val="00E75E35"/>
    <w:rsid w:val="00E76BE4"/>
    <w:rsid w:val="00E834EC"/>
    <w:rsid w:val="00E850F5"/>
    <w:rsid w:val="00E922E9"/>
    <w:rsid w:val="00E94ADD"/>
    <w:rsid w:val="00E95C48"/>
    <w:rsid w:val="00E96545"/>
    <w:rsid w:val="00EA7B8E"/>
    <w:rsid w:val="00EB07F0"/>
    <w:rsid w:val="00EB337F"/>
    <w:rsid w:val="00EB3BEE"/>
    <w:rsid w:val="00EB7EE2"/>
    <w:rsid w:val="00EC2090"/>
    <w:rsid w:val="00EC363B"/>
    <w:rsid w:val="00ED1FC7"/>
    <w:rsid w:val="00ED50AE"/>
    <w:rsid w:val="00ED5F97"/>
    <w:rsid w:val="00EE797F"/>
    <w:rsid w:val="00EF357E"/>
    <w:rsid w:val="00EF7031"/>
    <w:rsid w:val="00F01258"/>
    <w:rsid w:val="00F02239"/>
    <w:rsid w:val="00F032E7"/>
    <w:rsid w:val="00F16424"/>
    <w:rsid w:val="00F22E3B"/>
    <w:rsid w:val="00F264E4"/>
    <w:rsid w:val="00F274BC"/>
    <w:rsid w:val="00F30F1A"/>
    <w:rsid w:val="00F315A3"/>
    <w:rsid w:val="00F34D14"/>
    <w:rsid w:val="00F352F2"/>
    <w:rsid w:val="00F41CB0"/>
    <w:rsid w:val="00F41EE9"/>
    <w:rsid w:val="00F4283F"/>
    <w:rsid w:val="00F435E3"/>
    <w:rsid w:val="00F473FD"/>
    <w:rsid w:val="00F5140F"/>
    <w:rsid w:val="00F56D6D"/>
    <w:rsid w:val="00F61CC8"/>
    <w:rsid w:val="00F63557"/>
    <w:rsid w:val="00F6376A"/>
    <w:rsid w:val="00F6659A"/>
    <w:rsid w:val="00F71DB3"/>
    <w:rsid w:val="00F745F7"/>
    <w:rsid w:val="00F74F2D"/>
    <w:rsid w:val="00F80480"/>
    <w:rsid w:val="00F827F7"/>
    <w:rsid w:val="00F866B3"/>
    <w:rsid w:val="00F90518"/>
    <w:rsid w:val="00F93895"/>
    <w:rsid w:val="00FA0B24"/>
    <w:rsid w:val="00FA3149"/>
    <w:rsid w:val="00FA32BB"/>
    <w:rsid w:val="00FA6F12"/>
    <w:rsid w:val="00FB0F51"/>
    <w:rsid w:val="00FB4EB2"/>
    <w:rsid w:val="00FB6689"/>
    <w:rsid w:val="00FC5649"/>
    <w:rsid w:val="00FE0624"/>
    <w:rsid w:val="00FE2ABF"/>
    <w:rsid w:val="00FE49DB"/>
    <w:rsid w:val="00FE7C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7718C7-8B79-41F5-8810-1E6BEFDB5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120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2661B-FF25-486E-B218-DD468A48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1262</TotalTime>
  <Pages>21</Pages>
  <Words>7876</Words>
  <Characters>47257</Characters>
  <Application>Microsoft Office Word</Application>
  <DocSecurity>0</DocSecurity>
  <Lines>393</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270</cp:revision>
  <cp:lastPrinted>2017-06-19T11:37:00Z</cp:lastPrinted>
  <dcterms:created xsi:type="dcterms:W3CDTF">2016-09-23T12:04:00Z</dcterms:created>
  <dcterms:modified xsi:type="dcterms:W3CDTF">2017-06-19T11:38:00Z</dcterms:modified>
</cp:coreProperties>
</file>