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8570B" w:rsidRPr="00D8570B">
        <w:rPr>
          <w:rFonts w:ascii="Arial" w:hAnsi="Arial" w:cs="Arial"/>
          <w:b/>
          <w:sz w:val="21"/>
          <w:szCs w:val="21"/>
        </w:rPr>
        <w:t>„Budowa kanalizacji sanitarnej z pompowniami w miejscowości Dulcza Wielka” w ramach zadania „Budowa kanalizacji sanitarnej z pompowniami w miejscowości Pień, Dulcza Mała i Dulcza Wielka oraz sieci wo</w:t>
      </w:r>
      <w:r w:rsidR="00D8570B">
        <w:rPr>
          <w:rFonts w:ascii="Arial" w:hAnsi="Arial" w:cs="Arial"/>
          <w:b/>
          <w:sz w:val="21"/>
          <w:szCs w:val="21"/>
        </w:rPr>
        <w:t>dociągowej w miejscowości Ruda”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390" w:rsidRDefault="00EC3390" w:rsidP="0038231F">
      <w:pPr>
        <w:spacing w:after="0" w:line="240" w:lineRule="auto"/>
      </w:pPr>
      <w:r>
        <w:separator/>
      </w:r>
    </w:p>
  </w:endnote>
  <w:endnote w:type="continuationSeparator" w:id="0">
    <w:p w:rsidR="00EC3390" w:rsidRDefault="00EC33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390" w:rsidRDefault="00EC3390" w:rsidP="0038231F">
      <w:pPr>
        <w:spacing w:after="0" w:line="240" w:lineRule="auto"/>
      </w:pPr>
      <w:r>
        <w:separator/>
      </w:r>
    </w:p>
  </w:footnote>
  <w:footnote w:type="continuationSeparator" w:id="0">
    <w:p w:rsidR="00EC3390" w:rsidRDefault="00EC339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92C9A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697F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8570B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C3390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9ADBD-537B-4D5E-98A9-C1D4C67D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15</cp:revision>
  <cp:lastPrinted>2016-07-26T10:32:00Z</cp:lastPrinted>
  <dcterms:created xsi:type="dcterms:W3CDTF">2016-09-23T08:44:00Z</dcterms:created>
  <dcterms:modified xsi:type="dcterms:W3CDTF">2017-09-22T09:33:00Z</dcterms:modified>
</cp:coreProperties>
</file>