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w:t>
      </w:r>
      <w:proofErr w:type="spellStart"/>
      <w:r w:rsidRPr="0091791C">
        <w:rPr>
          <w:rFonts w:asciiTheme="minorHAnsi" w:hAnsiTheme="minorHAnsi"/>
          <w:b/>
        </w:rPr>
        <w:t>późn</w:t>
      </w:r>
      <w:proofErr w:type="spellEnd"/>
      <w:r w:rsidRPr="0091791C">
        <w:rPr>
          <w:rFonts w:asciiTheme="minorHAnsi" w:hAnsiTheme="minorHAnsi"/>
          <w:b/>
        </w:rPr>
        <w:t xml:space="preserve">.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C03A72">
        <w:rPr>
          <w:rFonts w:asciiTheme="minorHAnsi" w:hAnsiTheme="minorHAnsi"/>
          <w:lang w:val="de-DE"/>
        </w:rPr>
        <w:t>6</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93078F">
        <w:rPr>
          <w:rFonts w:eastAsia="Times New Roman" w:cs="Times New Roman"/>
          <w:b/>
          <w:sz w:val="28"/>
          <w:szCs w:val="28"/>
          <w:lang w:eastAsia="ar-SA"/>
        </w:rPr>
        <w:t>Poprawa infrastruktury przedszkolnej w Gminie Radomyśl Wielki</w:t>
      </w:r>
      <w:r>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403698"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B93DA4">
        <w:t>4</w:t>
      </w:r>
    </w:p>
    <w:p w:rsidR="0014029A" w:rsidRDefault="00B93DA4" w:rsidP="00322476">
      <w:pPr>
        <w:pStyle w:val="Akapitzlist"/>
        <w:numPr>
          <w:ilvl w:val="0"/>
          <w:numId w:val="39"/>
        </w:numPr>
        <w:spacing w:after="0" w:line="240" w:lineRule="auto"/>
        <w:jc w:val="both"/>
      </w:pPr>
      <w:r>
        <w:t>Wykaz osób- Załącznik nr 5</w:t>
      </w:r>
    </w:p>
    <w:p w:rsidR="00E45674" w:rsidRPr="0049660E" w:rsidRDefault="00E45674" w:rsidP="007B28B8">
      <w:pPr>
        <w:pStyle w:val="Akapitzlist"/>
        <w:numPr>
          <w:ilvl w:val="0"/>
          <w:numId w:val="34"/>
        </w:numPr>
      </w:pPr>
      <w:r w:rsidRPr="0049660E">
        <w:t>Kosztorys ofertowy – Rozdział III</w:t>
      </w:r>
      <w:r w:rsidR="00403698">
        <w:t>.1, III.2</w:t>
      </w:r>
    </w:p>
    <w:p w:rsidR="007B28B8" w:rsidRPr="0049660E" w:rsidRDefault="007B28B8" w:rsidP="007B28B8">
      <w:pPr>
        <w:pStyle w:val="Akapitzlist"/>
        <w:numPr>
          <w:ilvl w:val="0"/>
          <w:numId w:val="34"/>
        </w:numPr>
      </w:pPr>
      <w:r w:rsidRPr="0049660E">
        <w:t xml:space="preserve">Przedmiar robót – </w:t>
      </w:r>
      <w:r w:rsidR="00E45674" w:rsidRPr="0049660E">
        <w:t>Rozdział IV</w:t>
      </w:r>
      <w:r w:rsidR="00403698">
        <w:t>.1, IV.2</w:t>
      </w:r>
    </w:p>
    <w:p w:rsidR="00E45674" w:rsidRPr="0049660E" w:rsidRDefault="00E45674" w:rsidP="00E45674">
      <w:pPr>
        <w:pStyle w:val="Akapitzlist"/>
        <w:numPr>
          <w:ilvl w:val="0"/>
          <w:numId w:val="34"/>
        </w:numPr>
      </w:pPr>
      <w:r w:rsidRPr="0049660E">
        <w:t>Projekt umowy – Rozdział V</w:t>
      </w:r>
      <w:r w:rsidR="00403698">
        <w:t>.1, V.2</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403698">
        <w:rPr>
          <w:b/>
        </w:rPr>
        <w:t>10.04</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C80942" w:rsidRPr="00C80942" w:rsidRDefault="00130683" w:rsidP="00C80942">
      <w:pPr>
        <w:pStyle w:val="Akapitzlist"/>
        <w:numPr>
          <w:ilvl w:val="0"/>
          <w:numId w:val="2"/>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205671" w:rsidRDefault="008D1A3A" w:rsidP="004D46C7">
      <w:pPr>
        <w:pStyle w:val="Styl1"/>
        <w:numPr>
          <w:ilvl w:val="0"/>
          <w:numId w:val="0"/>
        </w:numPr>
        <w:ind w:left="720"/>
        <w:jc w:val="both"/>
        <w:rPr>
          <w:b/>
        </w:rPr>
      </w:pPr>
      <w:r>
        <w:t>Przedmiotem zamówienia jest:</w:t>
      </w:r>
      <w:r w:rsidR="00205671" w:rsidRPr="00205671">
        <w:t xml:space="preserve"> </w:t>
      </w:r>
      <w:r w:rsidR="0093078F" w:rsidRPr="0093078F">
        <w:rPr>
          <w:b/>
        </w:rPr>
        <w:t>„Poprawa infrastruktury przedszkolnej w Gminie Radomyśl Wielki”</w:t>
      </w:r>
    </w:p>
    <w:p w:rsidR="0096191C" w:rsidRPr="009355AD" w:rsidRDefault="009355AD" w:rsidP="004D46C7">
      <w:pPr>
        <w:pStyle w:val="Styl1"/>
        <w:numPr>
          <w:ilvl w:val="0"/>
          <w:numId w:val="0"/>
        </w:numPr>
        <w:ind w:left="720"/>
        <w:jc w:val="both"/>
        <w:rPr>
          <w:b/>
          <w:i/>
        </w:rPr>
      </w:pPr>
      <w:r w:rsidRPr="009355AD">
        <w:rPr>
          <w:b/>
          <w:i/>
        </w:rPr>
        <w:t>Przedmiotowe zamówienie finansowane będzie z budżetu Unii Europejskiej w ramach osi priorytetowej VI. Spójność Przestrzenna i Społeczna, Działanie 6.4 Infrastruktura edukacyjna, Poddziałanie 6.4.1 Przedszkola w ramach Regionalnego Programu Operacyjnego Województwa Podkarpackiego na lata 2014-2020.</w:t>
      </w:r>
    </w:p>
    <w:p w:rsidR="009355AD" w:rsidRPr="004D46C7" w:rsidRDefault="009355AD" w:rsidP="004D46C7">
      <w:pPr>
        <w:pStyle w:val="Styl1"/>
        <w:numPr>
          <w:ilvl w:val="0"/>
          <w:numId w:val="0"/>
        </w:numPr>
        <w:ind w:left="720"/>
        <w:jc w:val="both"/>
        <w:rPr>
          <w:b/>
        </w:rPr>
      </w:pPr>
    </w:p>
    <w:p w:rsidR="00BC40EE" w:rsidRPr="001949B6" w:rsidRDefault="009C5C77" w:rsidP="009B2C81">
      <w:pPr>
        <w:pStyle w:val="Styl1"/>
        <w:widowControl w:val="0"/>
        <w:suppressAutoHyphens/>
        <w:autoSpaceDE w:val="0"/>
        <w:spacing w:before="60" w:after="0" w:line="276" w:lineRule="auto"/>
        <w:jc w:val="both"/>
      </w:pPr>
      <w:r w:rsidRPr="00DB61FF">
        <w:t>Zamówienie</w:t>
      </w:r>
      <w:r>
        <w:rPr>
          <w:color w:val="FF0000"/>
        </w:rPr>
        <w:t xml:space="preserve"> </w:t>
      </w:r>
      <w:r w:rsidR="001949B6">
        <w:rPr>
          <w:color w:val="000000"/>
          <w:lang w:eastAsia="pl-PL"/>
        </w:rPr>
        <w:t xml:space="preserve">zostało podzielone na </w:t>
      </w:r>
      <w:r w:rsidR="0096191C">
        <w:rPr>
          <w:color w:val="000000"/>
          <w:lang w:eastAsia="pl-PL"/>
        </w:rPr>
        <w:t>dwie</w:t>
      </w:r>
      <w:r w:rsidR="001949B6">
        <w:rPr>
          <w:color w:val="000000"/>
          <w:lang w:eastAsia="pl-PL"/>
        </w:rPr>
        <w:t xml:space="preserve"> części:</w:t>
      </w:r>
    </w:p>
    <w:p w:rsidR="0093078F" w:rsidRDefault="001949B6" w:rsidP="000F57E9">
      <w:pPr>
        <w:pStyle w:val="Styl1"/>
        <w:widowControl w:val="0"/>
        <w:numPr>
          <w:ilvl w:val="2"/>
          <w:numId w:val="2"/>
        </w:numPr>
        <w:suppressAutoHyphens/>
        <w:autoSpaceDE w:val="0"/>
        <w:spacing w:before="60" w:after="0" w:line="276" w:lineRule="auto"/>
        <w:jc w:val="both"/>
        <w:rPr>
          <w:b/>
        </w:rPr>
      </w:pPr>
      <w:r w:rsidRPr="0093078F">
        <w:rPr>
          <w:b/>
        </w:rPr>
        <w:t xml:space="preserve">Część nr 1- </w:t>
      </w:r>
      <w:r w:rsidR="0093078F" w:rsidRPr="0093078F">
        <w:rPr>
          <w:b/>
        </w:rPr>
        <w:t>„Poprawa infrastruktury przedsz</w:t>
      </w:r>
      <w:r w:rsidR="0093078F">
        <w:rPr>
          <w:b/>
        </w:rPr>
        <w:t xml:space="preserve">kolnej w Gminie Radomyśl Wielki- rozbudowa i przebudowa budynku Zespołu Szkolno- Przedszkolnego w Żarówce </w:t>
      </w:r>
      <w:r w:rsidR="00900C79">
        <w:rPr>
          <w:b/>
        </w:rPr>
        <w:t>wraz z wyposażeniem</w:t>
      </w:r>
      <w:r w:rsidR="0093078F">
        <w:rPr>
          <w:b/>
        </w:rPr>
        <w:t>”.</w:t>
      </w:r>
    </w:p>
    <w:p w:rsidR="00110602" w:rsidRDefault="001949B6" w:rsidP="0093078F">
      <w:pPr>
        <w:pStyle w:val="Styl1"/>
        <w:widowControl w:val="0"/>
        <w:numPr>
          <w:ilvl w:val="0"/>
          <w:numId w:val="0"/>
        </w:numPr>
        <w:suppressAutoHyphens/>
        <w:autoSpaceDE w:val="0"/>
        <w:spacing w:before="60" w:after="0" w:line="276" w:lineRule="auto"/>
        <w:ind w:left="360"/>
        <w:jc w:val="both"/>
      </w:pPr>
      <w:r w:rsidRPr="001949B6">
        <w:t xml:space="preserve">Zamówienie obejmuje wykonanie: </w:t>
      </w:r>
    </w:p>
    <w:p w:rsidR="000243BB" w:rsidRDefault="00110602" w:rsidP="007A1A7D">
      <w:pPr>
        <w:pStyle w:val="Styl1"/>
        <w:widowControl w:val="0"/>
        <w:numPr>
          <w:ilvl w:val="0"/>
          <w:numId w:val="0"/>
        </w:numPr>
        <w:suppressAutoHyphens/>
        <w:autoSpaceDE w:val="0"/>
        <w:spacing w:before="60" w:after="0" w:line="276" w:lineRule="auto"/>
        <w:ind w:left="360"/>
        <w:jc w:val="both"/>
      </w:pPr>
      <w:r>
        <w:t xml:space="preserve">- </w:t>
      </w:r>
      <w:r w:rsidR="00E37F55">
        <w:t>robót budowlanych polegających na rozbudowie i przebudowie istniejącego budynku Zespołu Szkolno- Przedszkolnego w Żarówce w zakresie</w:t>
      </w:r>
      <w:r w:rsidR="00233B24">
        <w:t xml:space="preserve"> m.in.</w:t>
      </w:r>
      <w:r w:rsidR="00E37F55">
        <w:t xml:space="preserve">: roboty rozbiórkowe, roboty ziemne, </w:t>
      </w:r>
      <w:r w:rsidR="00233B24">
        <w:t xml:space="preserve">roboty fundamentowe, roboty murowe, stropodach, stolarka zewnętrzna i wewnętrzna, posadzki, </w:t>
      </w:r>
      <w:r w:rsidR="000F57E9">
        <w:t>roboty zewnętrzne</w:t>
      </w:r>
      <w:r w:rsidR="000243BB">
        <w:t xml:space="preserve"> or</w:t>
      </w:r>
      <w:r>
        <w:t xml:space="preserve">az </w:t>
      </w:r>
      <w:r w:rsidR="00E26745">
        <w:t>dostawę i montaż wyposażenia.</w:t>
      </w:r>
    </w:p>
    <w:p w:rsidR="00A150B7" w:rsidRPr="00FF2974" w:rsidRDefault="00A150B7" w:rsidP="000243BB">
      <w:pPr>
        <w:pStyle w:val="Styl1"/>
        <w:widowControl w:val="0"/>
        <w:numPr>
          <w:ilvl w:val="2"/>
          <w:numId w:val="2"/>
        </w:numPr>
        <w:suppressAutoHyphens/>
        <w:autoSpaceDE w:val="0"/>
        <w:spacing w:before="60" w:after="0" w:line="276" w:lineRule="auto"/>
        <w:jc w:val="both"/>
        <w:rPr>
          <w:b/>
        </w:rPr>
      </w:pPr>
      <w:r w:rsidRPr="00FF2974">
        <w:rPr>
          <w:b/>
        </w:rPr>
        <w:t xml:space="preserve">Część nr </w:t>
      </w:r>
      <w:r w:rsidR="00E97BDF">
        <w:rPr>
          <w:b/>
        </w:rPr>
        <w:t>2</w:t>
      </w:r>
      <w:r w:rsidRPr="00FF2974">
        <w:rPr>
          <w:b/>
        </w:rPr>
        <w:t xml:space="preserve"> </w:t>
      </w:r>
      <w:r w:rsidR="000243BB">
        <w:rPr>
          <w:b/>
        </w:rPr>
        <w:t>–</w:t>
      </w:r>
      <w:r w:rsidRPr="00FF2974">
        <w:rPr>
          <w:b/>
        </w:rPr>
        <w:t xml:space="preserve"> </w:t>
      </w:r>
      <w:r w:rsidR="000243BB">
        <w:rPr>
          <w:b/>
        </w:rPr>
        <w:t>„</w:t>
      </w:r>
      <w:r w:rsidR="000243BB" w:rsidRPr="0093078F">
        <w:rPr>
          <w:b/>
        </w:rPr>
        <w:t>Poprawa infrastruktury przedsz</w:t>
      </w:r>
      <w:r w:rsidR="000243BB">
        <w:rPr>
          <w:b/>
        </w:rPr>
        <w:t>kolnej w Gminie Radomyśl Wielki-</w:t>
      </w:r>
      <w:r w:rsidR="00110602">
        <w:rPr>
          <w:b/>
        </w:rPr>
        <w:t xml:space="preserve"> budowa placu zabaw </w:t>
      </w:r>
      <w:r w:rsidR="00E26745">
        <w:rPr>
          <w:b/>
        </w:rPr>
        <w:t xml:space="preserve"> oraz adaptacja pomieszczeń sanitariatów i </w:t>
      </w:r>
      <w:proofErr w:type="spellStart"/>
      <w:r w:rsidR="00E26745">
        <w:rPr>
          <w:b/>
        </w:rPr>
        <w:t>sal</w:t>
      </w:r>
      <w:proofErr w:type="spellEnd"/>
      <w:r w:rsidR="00E26745">
        <w:rPr>
          <w:b/>
        </w:rPr>
        <w:t xml:space="preserve"> do zajęć w budynku</w:t>
      </w:r>
      <w:r w:rsidR="00110602">
        <w:rPr>
          <w:b/>
        </w:rPr>
        <w:t xml:space="preserve"> Zespołu Szkolno- Przedszkolnego w </w:t>
      </w:r>
      <w:proofErr w:type="spellStart"/>
      <w:r w:rsidR="00110602">
        <w:rPr>
          <w:b/>
        </w:rPr>
        <w:t>Podborzu</w:t>
      </w:r>
      <w:proofErr w:type="spellEnd"/>
      <w:r w:rsidR="00110602">
        <w:rPr>
          <w:b/>
        </w:rPr>
        <w:t>”</w:t>
      </w:r>
      <w:r w:rsidR="000243BB">
        <w:rPr>
          <w:b/>
        </w:rPr>
        <w:t xml:space="preserve"> </w:t>
      </w:r>
    </w:p>
    <w:p w:rsidR="00E26745" w:rsidRDefault="00A150B7" w:rsidP="00A150B7">
      <w:pPr>
        <w:pStyle w:val="Styl1"/>
        <w:numPr>
          <w:ilvl w:val="0"/>
          <w:numId w:val="0"/>
        </w:numPr>
        <w:ind w:left="1080"/>
        <w:jc w:val="both"/>
      </w:pPr>
      <w:r>
        <w:t>Zamó</w:t>
      </w:r>
      <w:r w:rsidR="00533A91">
        <w:t>wienie obejmuje wykonanie</w:t>
      </w:r>
      <w:r w:rsidR="00E26745">
        <w:t>:</w:t>
      </w:r>
    </w:p>
    <w:p w:rsidR="00E26745" w:rsidRDefault="00E26745" w:rsidP="00E26745">
      <w:pPr>
        <w:pStyle w:val="Styl1"/>
        <w:numPr>
          <w:ilvl w:val="0"/>
          <w:numId w:val="0"/>
        </w:numPr>
        <w:ind w:left="1080"/>
        <w:jc w:val="both"/>
      </w:pPr>
      <w:r>
        <w:t>-</w:t>
      </w:r>
      <w:r w:rsidR="00533A91">
        <w:t xml:space="preserve"> robót budowlanych polegających na robotach ziemnych oraz dostawie i montażu wyposażenia wraz z fundamentowaniem. Wyposażenie: huśtawka wagowa, huśtawka wahadłowa, karuzela, piaskownica, zabawki na sprężynie, zestaw zabawkowy kompletny (zjeżdżalnia, drabinka wyjściowa, rura strażacka, ścianka li</w:t>
      </w:r>
      <w:r>
        <w:t>nowa, dwie rurki do przewrotów),</w:t>
      </w:r>
    </w:p>
    <w:p w:rsidR="00E26745" w:rsidRDefault="00E26745" w:rsidP="00E26745">
      <w:pPr>
        <w:pStyle w:val="Styl1"/>
        <w:numPr>
          <w:ilvl w:val="0"/>
          <w:numId w:val="0"/>
        </w:numPr>
        <w:ind w:left="1080"/>
        <w:jc w:val="both"/>
      </w:pPr>
      <w:r>
        <w:t>- robót budowlanych polegających na remoncie sanitariatów (m.in. wymiana umywalek, ustępu, położenie posadzki)</w:t>
      </w:r>
    </w:p>
    <w:p w:rsidR="00533A91" w:rsidRPr="001949B6" w:rsidRDefault="00533A91" w:rsidP="00A150B7">
      <w:pPr>
        <w:pStyle w:val="Styl1"/>
        <w:numPr>
          <w:ilvl w:val="0"/>
          <w:numId w:val="0"/>
        </w:numPr>
        <w:ind w:left="1080"/>
        <w:jc w:val="both"/>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Kosztorysach ofertowych,</w:t>
      </w:r>
      <w:r w:rsidR="00FF1645">
        <w:t xml:space="preserve"> </w:t>
      </w:r>
      <w:r w:rsidR="00FF1645" w:rsidRPr="007929CB">
        <w:t>Specyfikacji dostaw</w:t>
      </w:r>
      <w:r w:rsidR="00FF1645">
        <w:t xml:space="preserve">, </w:t>
      </w:r>
      <w:r w:rsidR="00DB61FF">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D734A7">
        <w:rPr>
          <w:b/>
        </w:rPr>
        <w:t>36</w:t>
      </w:r>
      <w:r w:rsidR="00F6659A" w:rsidRPr="007C0A79">
        <w:rPr>
          <w:b/>
        </w:rPr>
        <w:t xml:space="preserve"> miesięcy</w:t>
      </w:r>
      <w:r w:rsidRPr="007C0A79">
        <w:rPr>
          <w:b/>
        </w:rPr>
        <w:t xml:space="preserve"> (okres </w:t>
      </w:r>
      <w:r>
        <w:rPr>
          <w:b/>
        </w:rPr>
        <w:t>gwarancji i rękojmi za wady stanowi kryterium oceny ofert).</w:t>
      </w:r>
    </w:p>
    <w:p w:rsidR="00691884" w:rsidRPr="00691884" w:rsidRDefault="00691884" w:rsidP="00691884">
      <w:pPr>
        <w:pStyle w:val="Akapitzlist"/>
        <w:spacing w:after="0" w:line="240" w:lineRule="auto"/>
        <w:ind w:left="714"/>
        <w:jc w:val="both"/>
      </w:pPr>
    </w:p>
    <w:p w:rsidR="008E126A" w:rsidRPr="00381F85" w:rsidRDefault="00E95C48" w:rsidP="00381F8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r w:rsidRPr="00084150">
        <w:rPr>
          <w:b/>
        </w:rPr>
        <w:t xml:space="preserve">Część nr </w:t>
      </w:r>
      <w:r w:rsidR="008B0129">
        <w:rPr>
          <w:b/>
        </w:rPr>
        <w:t>1</w:t>
      </w:r>
    </w:p>
    <w:p w:rsidR="008E126A" w:rsidRDefault="008E126A" w:rsidP="008E126A">
      <w:pPr>
        <w:pStyle w:val="Akapitzlist"/>
        <w:spacing w:after="0" w:line="240" w:lineRule="auto"/>
      </w:pPr>
      <w:r>
        <w:t>45.00.00.00-7 – roboty budowlane</w:t>
      </w:r>
    </w:p>
    <w:p w:rsidR="007219DC" w:rsidRDefault="007219DC" w:rsidP="007219DC">
      <w:pPr>
        <w:pStyle w:val="Akapitzlist"/>
        <w:spacing w:after="0" w:line="240" w:lineRule="auto"/>
      </w:pPr>
      <w:r>
        <w:t>45.21.41.00-1 – Roboty budowlane w zakresie budowy przedszkolnych obiektów budowlanych</w:t>
      </w:r>
    </w:p>
    <w:p w:rsidR="00346001" w:rsidRDefault="00346001" w:rsidP="00226D9F">
      <w:pPr>
        <w:pStyle w:val="Akapitzlist"/>
        <w:spacing w:after="0" w:line="240" w:lineRule="auto"/>
      </w:pPr>
      <w:r>
        <w:t>45.11.12.00-0   Roboty w zakresie przygotowania terenu pod budowę i roboty ziemne</w:t>
      </w:r>
    </w:p>
    <w:p w:rsidR="008B0129" w:rsidRDefault="008B0129" w:rsidP="008B0129">
      <w:pPr>
        <w:pStyle w:val="Akapitzlist"/>
        <w:spacing w:after="0" w:line="240" w:lineRule="auto"/>
      </w:pPr>
      <w:r>
        <w:t>45.40.00.00-1 – roboty wykończeniowe w zakresie obiektów budowlanych</w:t>
      </w:r>
    </w:p>
    <w:p w:rsidR="00B44445" w:rsidRDefault="00B44445" w:rsidP="00B44445">
      <w:pPr>
        <w:pStyle w:val="Akapitzlist"/>
        <w:spacing w:after="0" w:line="240" w:lineRule="auto"/>
      </w:pPr>
      <w:r>
        <w:t>45.23.32.22-1   Roboty budowlane w zakresie układania chodników i asfaltowania</w:t>
      </w:r>
    </w:p>
    <w:p w:rsidR="00346001" w:rsidRPr="00381F85" w:rsidRDefault="00346001" w:rsidP="00381F85">
      <w:pPr>
        <w:spacing w:after="0" w:line="240" w:lineRule="auto"/>
        <w:ind w:firstLine="708"/>
      </w:pPr>
      <w:r>
        <w:t>39</w:t>
      </w:r>
      <w:r w:rsidR="005E7A48">
        <w:t>.</w:t>
      </w:r>
      <w:r>
        <w:t>10</w:t>
      </w:r>
      <w:r w:rsidR="005E7A48">
        <w:t>.</w:t>
      </w:r>
      <w:r>
        <w:t>00</w:t>
      </w:r>
      <w:r w:rsidR="005E7A48">
        <w:t>.</w:t>
      </w:r>
      <w:r>
        <w:t>00-3 Meble</w:t>
      </w:r>
    </w:p>
    <w:p w:rsidR="00843312" w:rsidRPr="00084150" w:rsidRDefault="00D734A7" w:rsidP="00C47EF0">
      <w:pPr>
        <w:pStyle w:val="Akapitzlist"/>
        <w:spacing w:after="0" w:line="240" w:lineRule="auto"/>
        <w:rPr>
          <w:b/>
        </w:rPr>
      </w:pPr>
      <w:r>
        <w:rPr>
          <w:b/>
        </w:rPr>
        <w:t>Część nr 2</w:t>
      </w:r>
    </w:p>
    <w:p w:rsidR="00843312" w:rsidRDefault="00843312" w:rsidP="00084150">
      <w:pPr>
        <w:pStyle w:val="Akapitzlist"/>
        <w:spacing w:after="0" w:line="240" w:lineRule="auto"/>
      </w:pPr>
      <w:r>
        <w:t>45.00.00.00-7 – roboty budowlane</w:t>
      </w:r>
    </w:p>
    <w:p w:rsidR="00E8045C" w:rsidRDefault="00E8045C" w:rsidP="00E8045C">
      <w:pPr>
        <w:pStyle w:val="Akapitzlist"/>
        <w:spacing w:after="0" w:line="240" w:lineRule="auto"/>
      </w:pPr>
      <w:r>
        <w:t>45.11.12.00-0   Roboty w zakresie przygotowania terenu pod budowę i roboty ziemne</w:t>
      </w:r>
    </w:p>
    <w:p w:rsidR="00D734A7" w:rsidRDefault="000B5D8D" w:rsidP="00E8045C">
      <w:pPr>
        <w:pStyle w:val="Akapitzlist"/>
        <w:spacing w:after="0" w:line="240" w:lineRule="auto"/>
      </w:pPr>
      <w:r>
        <w:t>37.53.52.00-9  Wyposażenie placów zabaw</w:t>
      </w:r>
    </w:p>
    <w:p w:rsidR="000B5D8D" w:rsidRDefault="000B5D8D" w:rsidP="000B5D8D">
      <w:pPr>
        <w:pStyle w:val="Akapitzlist"/>
        <w:spacing w:after="0" w:line="240" w:lineRule="auto"/>
      </w:pPr>
      <w:r>
        <w:t>45.40.00.00-1 – roboty wykończeniowe w zakresie obiektów budowlanych</w:t>
      </w:r>
    </w:p>
    <w:p w:rsidR="002631B1" w:rsidRDefault="002631B1" w:rsidP="000B5D8D">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0A24E2" w:rsidRDefault="00090FAB" w:rsidP="000A24E2">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FC2FC4" w:rsidRPr="00F25A7E" w:rsidRDefault="00FC2FC4" w:rsidP="00FC2FC4">
      <w:pPr>
        <w:pStyle w:val="Akapitzlist"/>
        <w:spacing w:after="0" w:line="240" w:lineRule="auto"/>
        <w:jc w:val="both"/>
        <w:rPr>
          <w:b/>
          <w:u w:val="single"/>
        </w:rPr>
      </w:pPr>
      <w:r w:rsidRPr="00F25A7E">
        <w:rPr>
          <w:b/>
          <w:u w:val="single"/>
        </w:rPr>
        <w:t>Dla części nr 1</w:t>
      </w:r>
    </w:p>
    <w:p w:rsidR="001D3AF5" w:rsidRDefault="00FC2FC4" w:rsidP="00FC2FC4">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F948E8">
        <w:t>(</w:t>
      </w:r>
      <w:proofErr w:type="spellStart"/>
      <w:r w:rsidR="00F948E8" w:rsidRPr="0024264B">
        <w:t>t.j</w:t>
      </w:r>
      <w:proofErr w:type="spellEnd"/>
      <w:r w:rsidR="00F948E8" w:rsidRPr="0024264B">
        <w:t>. Dz.U. z 2016 r. poz. 1666</w:t>
      </w:r>
      <w:r w:rsidR="00F948E8">
        <w:t xml:space="preserve"> ze zm.)</w:t>
      </w:r>
      <w:r w:rsidR="00F948E8">
        <w:t xml:space="preserve"> </w:t>
      </w:r>
      <w:r w:rsidR="001D3AF5">
        <w:t>tj. czynności ogólno</w:t>
      </w:r>
      <w:r w:rsidR="001F3B0F">
        <w:t>budowlane, czynności instalacyjne</w:t>
      </w:r>
      <w:r w:rsidR="00E41B2E">
        <w:t>.</w:t>
      </w:r>
    </w:p>
    <w:p w:rsidR="00FC2FC4" w:rsidRPr="00F25A7E" w:rsidRDefault="00FC2FC4" w:rsidP="00FC2FC4">
      <w:pPr>
        <w:pStyle w:val="Akapitzlist"/>
        <w:spacing w:after="0" w:line="240" w:lineRule="auto"/>
        <w:jc w:val="both"/>
        <w:rPr>
          <w:b/>
          <w:u w:val="single"/>
        </w:rPr>
      </w:pPr>
      <w:r w:rsidRPr="00F25A7E">
        <w:rPr>
          <w:b/>
          <w:u w:val="single"/>
        </w:rPr>
        <w:t xml:space="preserve">Dla części nr </w:t>
      </w:r>
      <w:r w:rsidR="004F053D">
        <w:rPr>
          <w:b/>
          <w:u w:val="single"/>
        </w:rPr>
        <w:t>2</w:t>
      </w:r>
    </w:p>
    <w:p w:rsidR="00CF0CC8" w:rsidRPr="00F25A7E" w:rsidRDefault="00FC2FC4" w:rsidP="001F3B0F">
      <w:pPr>
        <w:pStyle w:val="Akapitzlist"/>
        <w:spacing w:after="0" w:line="240" w:lineRule="auto"/>
        <w:jc w:val="both"/>
      </w:pPr>
      <w:r w:rsidRPr="00F25A7E">
        <w:t>Na podstawie art. 29 ust. 3a Zamawiający wymaga, aby osoby wykonujące czynności w zakresie realizacji zamówienia były zatrudnione przez Wykonawcę lub Podwykonawcę na podstawie umowy o pracę w sposób określony w art. 22 § 1 ustawy z dnia 26 czerwca 1976 r.</w:t>
      </w:r>
      <w:r w:rsidRPr="003F2FF2">
        <w:t xml:space="preserve"> </w:t>
      </w:r>
      <w:r w:rsidR="0024264B">
        <w:t>– Kodeks pracy (</w:t>
      </w:r>
      <w:proofErr w:type="spellStart"/>
      <w:r w:rsidR="0024264B" w:rsidRPr="0024264B">
        <w:t>t.j</w:t>
      </w:r>
      <w:proofErr w:type="spellEnd"/>
      <w:r w:rsidR="0024264B" w:rsidRPr="0024264B">
        <w:t>. Dz.U. z 2016 r. poz. 1666</w:t>
      </w:r>
      <w:r w:rsidR="0024264B">
        <w:t xml:space="preserve"> ze zm.)</w:t>
      </w:r>
      <w:r w:rsidR="00CF0CC8">
        <w:t xml:space="preserve"> czynności ogólnobudowlane</w:t>
      </w:r>
      <w:r w:rsidR="001F3B0F">
        <w:t>, czynności instalacyjne.</w:t>
      </w:r>
    </w:p>
    <w:p w:rsidR="00FC2FC4" w:rsidRPr="00011C37" w:rsidRDefault="00FC2FC4" w:rsidP="00FC2FC4">
      <w:pPr>
        <w:pStyle w:val="Akapitzlist"/>
        <w:numPr>
          <w:ilvl w:val="2"/>
          <w:numId w:val="2"/>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p>
    <w:p w:rsidR="00FC2FC4" w:rsidRPr="00B848C3" w:rsidRDefault="00FC2FC4" w:rsidP="00FC2FC4">
      <w:pPr>
        <w:pStyle w:val="Akapitzlist"/>
        <w:numPr>
          <w:ilvl w:val="0"/>
          <w:numId w:val="42"/>
        </w:numPr>
        <w:spacing w:after="0" w:line="240" w:lineRule="auto"/>
        <w:jc w:val="both"/>
        <w:rPr>
          <w:rFonts w:cstheme="minorHAnsi"/>
        </w:rPr>
      </w:pPr>
      <w:r w:rsidRPr="00B848C3">
        <w:rPr>
          <w:rFonts w:cstheme="minorHAnsi"/>
        </w:rPr>
        <w:t>Na etapie ofertowania - Wykonawca składa oświadczenie zawarte w formularzu ofertowym</w:t>
      </w:r>
      <w:r>
        <w:rPr>
          <w:rFonts w:cstheme="minorHAnsi"/>
        </w:rPr>
        <w:t>;</w:t>
      </w:r>
    </w:p>
    <w:p w:rsidR="00FC2FC4" w:rsidRPr="00B848C3" w:rsidRDefault="00FC2FC4" w:rsidP="00FC2FC4">
      <w:pPr>
        <w:pStyle w:val="Akapitzlist"/>
        <w:numPr>
          <w:ilvl w:val="0"/>
          <w:numId w:val="42"/>
        </w:numPr>
        <w:spacing w:after="0" w:line="240" w:lineRule="auto"/>
        <w:jc w:val="both"/>
        <w:rPr>
          <w:rFonts w:cstheme="minorHAnsi"/>
          <w:color w:val="FF0000"/>
        </w:rPr>
      </w:pPr>
      <w:r w:rsidRPr="00B848C3">
        <w:rPr>
          <w:rFonts w:cstheme="minorHAnsi"/>
        </w:rPr>
        <w:t xml:space="preserve">Na etapie podpisania umowy- Wykonawca, w terminie do 5 dni od dnia zawarcia umowy dostarczy Zamawiającemu: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rodzaju umowy o pracę oraz podpis osoby uprawnionej do złożenia oświadczenia w imieniu wykonawcy lub podwykonawcy; </w:t>
      </w:r>
    </w:p>
    <w:p w:rsidR="00FC2FC4"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poświadczone za zgodność z oryginałem odpowiednio przez wykonawcę lub podwykonawcę kopię umowy/umów o pracę</w:t>
      </w:r>
      <w:r w:rsidRPr="00B848C3">
        <w:rPr>
          <w:rFonts w:cstheme="minorHAnsi"/>
        </w:rPr>
        <w:t xml:space="preserve">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zakres czynności powinny być możliwe do zidentyfikowania;</w:t>
      </w:r>
    </w:p>
    <w:p w:rsidR="00FC2FC4" w:rsidRDefault="00FC2FC4" w:rsidP="00FC2FC4">
      <w:pPr>
        <w:pStyle w:val="Akapitzlist"/>
        <w:numPr>
          <w:ilvl w:val="0"/>
          <w:numId w:val="43"/>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FC2FC4" w:rsidRDefault="00FC2FC4" w:rsidP="00FC2FC4">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FC2FC4" w:rsidRPr="00B848C3" w:rsidRDefault="00FC2FC4" w:rsidP="00FC2FC4">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FC2FC4" w:rsidRDefault="00FC2FC4" w:rsidP="00FC2FC4">
      <w:pPr>
        <w:pStyle w:val="Akapitzlist"/>
        <w:numPr>
          <w:ilvl w:val="0"/>
          <w:numId w:val="44"/>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FC2FC4" w:rsidRDefault="00FC2FC4" w:rsidP="00FC2FC4">
      <w:pPr>
        <w:pStyle w:val="Akapitzlist"/>
        <w:numPr>
          <w:ilvl w:val="0"/>
          <w:numId w:val="44"/>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FC2FC4" w:rsidRDefault="00FC2FC4" w:rsidP="00FC2FC4">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FC2FC4" w:rsidRDefault="00FC2FC4" w:rsidP="00FC2FC4">
      <w:pPr>
        <w:pStyle w:val="Akapitzlist"/>
        <w:numPr>
          <w:ilvl w:val="0"/>
          <w:numId w:val="44"/>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D4AF7" w:rsidRDefault="00CD4AF7" w:rsidP="00CD4AF7">
      <w:pPr>
        <w:pStyle w:val="Akapitzlist"/>
        <w:numPr>
          <w:ilvl w:val="1"/>
          <w:numId w:val="2"/>
        </w:numPr>
        <w:spacing w:after="0" w:line="240" w:lineRule="auto"/>
        <w:jc w:val="both"/>
      </w:pPr>
      <w:r w:rsidRPr="00C838F5">
        <w:t xml:space="preserve">Zamawiający dopuszcza możliwość składania ofert częściowych w rozumieniu art. 2 pkt 6 </w:t>
      </w:r>
      <w:proofErr w:type="spellStart"/>
      <w:r w:rsidRPr="00C838F5">
        <w:t>p.z.p</w:t>
      </w:r>
      <w:proofErr w:type="spellEnd"/>
      <w:r w:rsidRPr="00C838F5">
        <w:t xml:space="preserve">. Zamawiający nie wprowadza ograniczenia o jakim stanowi art. 36aa ust. 3 </w:t>
      </w:r>
      <w:proofErr w:type="spellStart"/>
      <w:r w:rsidRPr="00C838F5">
        <w:t>p.z.p</w:t>
      </w:r>
      <w:proofErr w:type="spellEnd"/>
      <w:r w:rsidRPr="00C838F5">
        <w:t>., tzn. maksymalnej liczby części zamówienia, na które może zostać udzielone zamówienie jednemu wykonawcy. Wykonawca może złożyć ofertę na jedną, bądź wszystkie części przedmiotu zamówienia.</w:t>
      </w:r>
    </w:p>
    <w:p w:rsidR="00047837" w:rsidRPr="00C838F5" w:rsidRDefault="00047837" w:rsidP="00047837">
      <w:pPr>
        <w:pStyle w:val="Akapitzlist"/>
        <w:spacing w:after="0" w:line="240" w:lineRule="auto"/>
        <w:jc w:val="both"/>
      </w:pPr>
    </w:p>
    <w:p w:rsidR="00E25E73" w:rsidRPr="002F2DF4" w:rsidRDefault="00E25E73" w:rsidP="000A24E2">
      <w:pPr>
        <w:pStyle w:val="Akapitzlist"/>
        <w:numPr>
          <w:ilvl w:val="1"/>
          <w:numId w:val="2"/>
        </w:numPr>
        <w:spacing w:after="0" w:line="240" w:lineRule="auto"/>
        <w:jc w:val="both"/>
      </w:pPr>
      <w:r w:rsidRPr="002F2DF4">
        <w:t xml:space="preserve">Zamawiający przewiduje udzielenie zamówień uzupełniających, o których mowa w art. 67 ust. 1 pkt 6  ustawy Prawo zamówień publicznych. Zamówienie uzupełniające będzie polegało na powtórzeniu podobnych robót budowlanych o wartości nie przekraczającej </w:t>
      </w:r>
      <w:r w:rsidR="00BF1733" w:rsidRPr="002F2DF4">
        <w:t>2</w:t>
      </w:r>
      <w:r w:rsidRPr="002F2DF4">
        <w:t>0% 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r w:rsidR="007A1A7D">
        <w:t>.</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B13FA" w:rsidRDefault="00D2145A" w:rsidP="00D4361D">
      <w:pPr>
        <w:pStyle w:val="Akapitzlist"/>
        <w:numPr>
          <w:ilvl w:val="1"/>
          <w:numId w:val="2"/>
        </w:numPr>
        <w:spacing w:after="0" w:line="240" w:lineRule="auto"/>
        <w:jc w:val="both"/>
      </w:pPr>
      <w:r>
        <w:t>Zamówienie</w:t>
      </w:r>
      <w:r w:rsidR="00EF357E" w:rsidRPr="00EF357E">
        <w:t xml:space="preserve"> należy zrealizować w</w:t>
      </w:r>
      <w:r w:rsidR="00BF1733">
        <w:t xml:space="preserve"> następujących</w:t>
      </w:r>
      <w:r w:rsidR="002F5606">
        <w:t xml:space="preserve"> </w:t>
      </w:r>
      <w:r w:rsidR="00BF1733">
        <w:t>terminach</w:t>
      </w:r>
      <w:r w:rsidR="002F5606">
        <w:t>:</w:t>
      </w:r>
      <w:r w:rsidR="00CB13FA">
        <w:t xml:space="preserve"> </w:t>
      </w:r>
    </w:p>
    <w:p w:rsidR="00586A32" w:rsidRPr="006C7F88" w:rsidRDefault="00586A32" w:rsidP="00BF1733">
      <w:pPr>
        <w:spacing w:after="0" w:line="240" w:lineRule="auto"/>
        <w:ind w:left="360"/>
        <w:jc w:val="both"/>
        <w:rPr>
          <w:b/>
        </w:rPr>
      </w:pPr>
      <w:r>
        <w:rPr>
          <w:b/>
        </w:rPr>
        <w:t xml:space="preserve">Część nr 1: od dnia 20.06.2017 r. do dnia </w:t>
      </w:r>
      <w:r w:rsidR="007F6084">
        <w:rPr>
          <w:b/>
        </w:rPr>
        <w:t>30</w:t>
      </w:r>
      <w:r>
        <w:rPr>
          <w:b/>
        </w:rPr>
        <w:t>.05.2018 r.</w:t>
      </w:r>
    </w:p>
    <w:p w:rsidR="00B64903" w:rsidRPr="006C7F88" w:rsidRDefault="00B64903" w:rsidP="00BF1733">
      <w:pPr>
        <w:spacing w:after="0" w:line="240" w:lineRule="auto"/>
        <w:ind w:left="360"/>
        <w:jc w:val="both"/>
        <w:rPr>
          <w:b/>
        </w:rPr>
      </w:pPr>
      <w:r w:rsidRPr="006C7F88">
        <w:rPr>
          <w:b/>
        </w:rPr>
        <w:t xml:space="preserve">Część nr </w:t>
      </w:r>
      <w:r w:rsidR="007F6084">
        <w:rPr>
          <w:b/>
        </w:rPr>
        <w:t>2</w:t>
      </w:r>
      <w:r w:rsidR="00381F85">
        <w:rPr>
          <w:b/>
        </w:rPr>
        <w:t>:</w:t>
      </w:r>
      <w:r w:rsidRPr="006C7F88">
        <w:rPr>
          <w:b/>
        </w:rPr>
        <w:t xml:space="preserve"> od dnia </w:t>
      </w:r>
      <w:r w:rsidR="00586A32">
        <w:rPr>
          <w:b/>
        </w:rPr>
        <w:t>20.06</w:t>
      </w:r>
      <w:r w:rsidRPr="006C7F88">
        <w:rPr>
          <w:b/>
        </w:rPr>
        <w:t xml:space="preserve">.2017 r. do dnia </w:t>
      </w:r>
      <w:r w:rsidR="00586A32">
        <w:rPr>
          <w:b/>
        </w:rPr>
        <w:t>15.08</w:t>
      </w:r>
      <w:r w:rsidRPr="006C7F88">
        <w:rPr>
          <w:b/>
        </w:rPr>
        <w:t xml:space="preserve">.2017 r. </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01708A" w:rsidRPr="0001708A" w:rsidRDefault="00121BC6" w:rsidP="0001708A">
      <w:pPr>
        <w:spacing w:after="0" w:line="240" w:lineRule="auto"/>
        <w:jc w:val="both"/>
        <w:rPr>
          <w:b/>
          <w:u w:val="single"/>
        </w:rPr>
      </w:pPr>
      <w:r>
        <w:rPr>
          <w:b/>
          <w:u w:val="single"/>
        </w:rPr>
        <w:t>D</w:t>
      </w:r>
      <w:r w:rsidR="0001708A" w:rsidRPr="0001708A">
        <w:rPr>
          <w:b/>
          <w:u w:val="single"/>
        </w:rPr>
        <w:t>la części nr 1</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79251B" w:rsidRDefault="0079251B" w:rsidP="0079251B">
      <w:pPr>
        <w:pStyle w:val="Akapitzlist"/>
        <w:spacing w:after="0" w:line="240" w:lineRule="auto"/>
        <w:ind w:left="1428"/>
        <w:jc w:val="both"/>
      </w:pPr>
      <w:r>
        <w:t xml:space="preserve">Jako jedno zamówienie porównywalne rozumie się wykonanie robót budowlanych polegających na </w:t>
      </w:r>
      <w:r w:rsidR="005855D4">
        <w:t>budowie lub przebudowie</w:t>
      </w:r>
      <w:r w:rsidR="0001708A">
        <w:t xml:space="preserve"> budynku o kubaturze min. 300 m3.</w:t>
      </w:r>
      <w:r>
        <w:t xml:space="preserve">  </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343EF3" w:rsidRDefault="00343EF3" w:rsidP="0079251B">
      <w:pPr>
        <w:spacing w:after="0" w:line="240" w:lineRule="auto"/>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8C2739" w:rsidRDefault="00EE63BF" w:rsidP="00121BC6">
      <w:pPr>
        <w:spacing w:after="0" w:line="240" w:lineRule="auto"/>
        <w:ind w:left="1068"/>
        <w:jc w:val="both"/>
      </w:pPr>
      <w:r w:rsidRPr="00EE63BF">
        <w:t xml:space="preserve">- Kierownik budowy – </w:t>
      </w:r>
      <w:r w:rsidR="008C2739">
        <w:t xml:space="preserve">posiadający uprawnienia do kierowania budowy w zakresie </w:t>
      </w:r>
      <w:proofErr w:type="spellStart"/>
      <w:r w:rsidR="008C2739">
        <w:t>konstrukcyjno</w:t>
      </w:r>
      <w:proofErr w:type="spellEnd"/>
      <w:r w:rsidR="008C2739">
        <w:t xml:space="preserve"> – budowlanym, posiadający min. 3 lata doświadczenia.</w:t>
      </w:r>
    </w:p>
    <w:p w:rsidR="003C31DF" w:rsidRDefault="003C31DF" w:rsidP="003C31DF">
      <w:pPr>
        <w:spacing w:after="0" w:line="240" w:lineRule="auto"/>
        <w:ind w:left="1068"/>
        <w:jc w:val="both"/>
      </w:pPr>
      <w:r>
        <w:t>UWAGA! Ilość lat doświadczeń należy liczyć od daty wystawienia uprawnień.</w:t>
      </w:r>
    </w:p>
    <w:p w:rsidR="005A59E4" w:rsidRDefault="007A5088" w:rsidP="005855D4">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5A59E4" w:rsidRDefault="005A59E4" w:rsidP="005A59E4">
      <w:pPr>
        <w:spacing w:after="0" w:line="240" w:lineRule="auto"/>
        <w:jc w:val="both"/>
      </w:pPr>
      <w:r>
        <w:t xml:space="preserve">Dla części nr </w:t>
      </w:r>
      <w:r w:rsidR="005855D4">
        <w:t>2</w:t>
      </w:r>
      <w:r>
        <w:t xml:space="preserve"> Zamawiający nie ustala warunków.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 xml:space="preserve">Wykluczenie Wykonawcy następuje zgodnie z art. 24 ust. 7 </w:t>
      </w:r>
      <w:proofErr w:type="spellStart"/>
      <w:r>
        <w:t>p.z.p</w:t>
      </w:r>
      <w:proofErr w:type="spellEnd"/>
      <w:r>
        <w:t>.</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proofErr w:type="spellStart"/>
      <w:r>
        <w:t>p.z.p</w:t>
      </w:r>
      <w:proofErr w:type="spellEnd"/>
      <w: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 xml:space="preserve">Zamawiający, zgodnie z art. 24 aa </w:t>
      </w:r>
      <w:proofErr w:type="spellStart"/>
      <w:r w:rsidRPr="00F827F7">
        <w:rPr>
          <w:b/>
          <w:u w:val="single"/>
        </w:rPr>
        <w:t>p.z.p</w:t>
      </w:r>
      <w:proofErr w:type="spellEnd"/>
      <w:r w:rsidRPr="00F827F7">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DC507D">
        <w:rPr>
          <w:b/>
        </w:rPr>
        <w:t>4</w:t>
      </w:r>
      <w:r w:rsidR="0010396D" w:rsidRPr="00691517">
        <w:rPr>
          <w:b/>
        </w:rPr>
        <w:t xml:space="preserve"> do SIWZ</w:t>
      </w:r>
      <w:r w:rsidR="0096781B">
        <w:rPr>
          <w:b/>
        </w:rPr>
        <w:t xml:space="preserve"> (dotyczy części nr 1)</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10396D" w:rsidRPr="00691517">
        <w:rPr>
          <w:b/>
        </w:rPr>
        <w:t xml:space="preserve"> do SIWZ</w:t>
      </w:r>
      <w:r w:rsidR="00D27D32">
        <w:rPr>
          <w:b/>
        </w:rPr>
        <w:t xml:space="preserve"> (dotyczy części nr 1</w:t>
      </w:r>
      <w:r w:rsidR="0096781B">
        <w:rPr>
          <w:b/>
        </w:rPr>
        <w:t>)</w:t>
      </w:r>
      <w:r w:rsidR="0009110F">
        <w:rPr>
          <w:b/>
        </w:rPr>
        <w:t>.</w:t>
      </w:r>
      <w:bookmarkStart w:id="0" w:name="_GoBack"/>
      <w:bookmarkEnd w:id="0"/>
    </w:p>
    <w:p w:rsidR="00BC05B8" w:rsidRPr="007A5088" w:rsidRDefault="00BC05B8" w:rsidP="007A5088">
      <w:pPr>
        <w:spacing w:after="0" w:line="240" w:lineRule="auto"/>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D5411A" w:rsidP="00CD7C9F">
      <w:pPr>
        <w:pStyle w:val="Akapitzlist"/>
        <w:spacing w:after="0" w:line="240" w:lineRule="auto"/>
        <w:ind w:left="1080"/>
        <w:jc w:val="both"/>
        <w:rPr>
          <w:i/>
        </w:rPr>
      </w:pPr>
      <w:r w:rsidRPr="00D5411A">
        <w:rPr>
          <w:i/>
        </w:rPr>
        <w:t>Dokumenty, o których mowa powinny być wystawione nie wcześniej niż 6 miesięcy przed upływem terminu składania ofert.</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B77867" w:rsidRDefault="00B77867" w:rsidP="00B77867">
      <w:pPr>
        <w:pStyle w:val="Styl1"/>
        <w:numPr>
          <w:ilvl w:val="0"/>
          <w:numId w:val="0"/>
        </w:numPr>
        <w:spacing w:after="0" w:line="240" w:lineRule="auto"/>
        <w:ind w:left="720"/>
        <w:jc w:val="both"/>
      </w:pPr>
      <w:r>
        <w:t xml:space="preserve">sprawy merytoryczne – Kazimierz Czaja- Kierownik Inwestycji, </w:t>
      </w:r>
    </w:p>
    <w:p w:rsidR="007D6FBD" w:rsidRDefault="00B77867" w:rsidP="00B77867">
      <w:pPr>
        <w:pStyle w:val="Styl1"/>
        <w:numPr>
          <w:ilvl w:val="0"/>
          <w:numId w:val="0"/>
        </w:numPr>
        <w:spacing w:after="0" w:line="240" w:lineRule="auto"/>
        <w:ind w:left="720"/>
        <w:jc w:val="both"/>
      </w:pPr>
      <w:r>
        <w:t xml:space="preserve">Wiesław Kapustka – inspektor w Ref. </w:t>
      </w:r>
      <w:proofErr w:type="spellStart"/>
      <w:r>
        <w:t>Inwest</w:t>
      </w:r>
      <w:proofErr w:type="spellEnd"/>
      <w:r>
        <w:t>. UM, od poniedziałku do piątku w godz. od 8:00 do 15:30 –  tel. (014) 68-19-831; Fax. (014) 68-19-123</w:t>
      </w:r>
      <w:r w:rsidR="00912106">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FD5861">
        <w:t>w wysokości:</w:t>
      </w:r>
    </w:p>
    <w:p w:rsidR="00FD5861" w:rsidRPr="00CC3B9A" w:rsidRDefault="00FD5861" w:rsidP="00FD5861">
      <w:pPr>
        <w:pStyle w:val="Akapitzlist"/>
        <w:numPr>
          <w:ilvl w:val="0"/>
          <w:numId w:val="41"/>
        </w:numPr>
        <w:spacing w:after="0" w:line="240" w:lineRule="auto"/>
        <w:jc w:val="both"/>
        <w:rPr>
          <w:b/>
        </w:rPr>
      </w:pPr>
      <w:r w:rsidRPr="00CC3B9A">
        <w:rPr>
          <w:b/>
        </w:rPr>
        <w:t xml:space="preserve">Dla części nr 1 </w:t>
      </w:r>
      <w:r w:rsidR="001E3857" w:rsidRPr="00CC3B9A">
        <w:rPr>
          <w:b/>
        </w:rPr>
        <w:t xml:space="preserve">– </w:t>
      </w:r>
      <w:r w:rsidR="00D93D61">
        <w:rPr>
          <w:b/>
        </w:rPr>
        <w:t>1.500,00</w:t>
      </w:r>
      <w:r w:rsidR="001E3857" w:rsidRPr="00CC3B9A">
        <w:rPr>
          <w:b/>
        </w:rPr>
        <w:t xml:space="preserve"> zł</w:t>
      </w:r>
    </w:p>
    <w:p w:rsidR="00FD5861" w:rsidRPr="00CC3B9A" w:rsidRDefault="00FD5861" w:rsidP="00FD5861">
      <w:pPr>
        <w:pStyle w:val="Akapitzlist"/>
        <w:numPr>
          <w:ilvl w:val="0"/>
          <w:numId w:val="41"/>
        </w:numPr>
        <w:spacing w:after="0" w:line="240" w:lineRule="auto"/>
        <w:jc w:val="both"/>
        <w:rPr>
          <w:b/>
        </w:rPr>
      </w:pPr>
      <w:r w:rsidRPr="00CC3B9A">
        <w:rPr>
          <w:b/>
        </w:rPr>
        <w:t>Dla części nr 2</w:t>
      </w:r>
      <w:r w:rsidR="001E3857" w:rsidRPr="00CC3B9A">
        <w:rPr>
          <w:b/>
        </w:rPr>
        <w:t xml:space="preserve"> – </w:t>
      </w:r>
      <w:r w:rsidR="0048521C">
        <w:rPr>
          <w:b/>
        </w:rPr>
        <w:t>700,00 zł</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D93D61" w:rsidRPr="00D93D61">
        <w:rPr>
          <w:b/>
          <w:color w:val="FF0000"/>
        </w:rPr>
        <w:t>26.04.</w:t>
      </w:r>
      <w:r w:rsidR="008E1B22" w:rsidRPr="00D93D61">
        <w:rPr>
          <w:b/>
          <w:color w:val="FF0000"/>
        </w:rPr>
        <w:t>2017</w:t>
      </w:r>
      <w:r w:rsidRPr="00D93D61">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w:t>
      </w:r>
      <w:r w:rsidR="006B6070" w:rsidRPr="00FD5861">
        <w:rPr>
          <w:b/>
        </w:rPr>
        <w:t>y</w:t>
      </w:r>
      <w:r w:rsidRPr="00FD5861">
        <w:rPr>
          <w:b/>
        </w:rPr>
        <w:t xml:space="preserve"> ofertow</w:t>
      </w:r>
      <w:r w:rsidR="006B6070" w:rsidRPr="00FD5861">
        <w:rPr>
          <w:b/>
        </w:rPr>
        <w:t>e  wypełnione</w:t>
      </w:r>
      <w:r w:rsidR="00205FD6">
        <w:t xml:space="preserve"> i podpisan</w:t>
      </w:r>
      <w:r w:rsidR="006B6070">
        <w:t>e</w:t>
      </w:r>
      <w:r w:rsidR="00205FD6">
        <w:t xml:space="preserve"> przez Wykonawcę</w:t>
      </w:r>
      <w:r w:rsidR="006B6070" w:rsidRPr="00CD3CE8">
        <w:t xml:space="preserve">- </w:t>
      </w:r>
      <w:r w:rsidR="006B6070" w:rsidRPr="00CD3CE8">
        <w:rPr>
          <w:b/>
        </w:rPr>
        <w:t xml:space="preserve">według </w:t>
      </w:r>
      <w:r w:rsidR="0093257D" w:rsidRPr="00CD3CE8">
        <w:rPr>
          <w:b/>
        </w:rPr>
        <w:t>wzoru stanowiącego Rozdz</w:t>
      </w:r>
      <w:r w:rsidR="000624E5">
        <w:rPr>
          <w:b/>
        </w:rPr>
        <w:t>iał III.1, III.2</w:t>
      </w:r>
      <w:r w:rsidR="00CD3CE8">
        <w:rPr>
          <w:b/>
        </w:rPr>
        <w:t xml:space="preserve"> (złożyć w zależności od części na którą Wykonawca składa ofertę).</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22810" w:rsidRDefault="007B17E9" w:rsidP="00994F6A">
      <w:pPr>
        <w:jc w:val="center"/>
        <w:rPr>
          <w:b/>
        </w:rPr>
      </w:pPr>
      <w:r w:rsidRPr="007B17E9">
        <w:rPr>
          <w:b/>
        </w:rPr>
        <w:t>„Poprawa infrastruktury przedszkolnej w Gminie Radomyśl Wielki”</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7B17E9">
        <w:rPr>
          <w:b/>
          <w:color w:val="000000"/>
          <w:shd w:val="clear" w:color="auto" w:fill="FFFF00"/>
        </w:rPr>
        <w:t>26.04</w:t>
      </w:r>
      <w:r w:rsidR="00B2670F">
        <w:rPr>
          <w:b/>
          <w:color w:val="000000"/>
          <w:shd w:val="clear" w:color="auto" w:fill="FFFF00"/>
        </w:rPr>
        <w:t>.2017</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7B17E9" w:rsidRPr="007B17E9">
        <w:rPr>
          <w:b/>
          <w:highlight w:val="yellow"/>
        </w:rPr>
        <w:t>26.04</w:t>
      </w:r>
      <w:r w:rsidR="00F8431A" w:rsidRPr="007B17E9">
        <w:rPr>
          <w:b/>
          <w:highlight w:val="yellow"/>
        </w:rPr>
        <w:t>.</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7B17E9">
        <w:rPr>
          <w:b/>
          <w:highlight w:val="yellow"/>
        </w:rPr>
        <w:t>26.04</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652A3" w:rsidRDefault="00327CA0" w:rsidP="001652A3">
      <w:pPr>
        <w:pStyle w:val="Akapitzlist"/>
        <w:numPr>
          <w:ilvl w:val="1"/>
          <w:numId w:val="2"/>
        </w:numPr>
        <w:jc w:val="both"/>
      </w:pPr>
      <w:r w:rsidRPr="00327CA0">
        <w:t xml:space="preserve">Ceny jednostkowe należy wypełnić według załączonych wzorów kosztorysów ofertowych stanowiących </w:t>
      </w:r>
      <w:r w:rsidRPr="00DB1C1E">
        <w:t>Rozdz</w:t>
      </w:r>
      <w:r w:rsidR="001C6C3E" w:rsidRPr="00DB1C1E">
        <w:t>iał III.1</w:t>
      </w:r>
      <w:r w:rsidR="00DB1C1E">
        <w:t xml:space="preserve"> (dotyczy części nr 1)</w:t>
      </w:r>
      <w:r w:rsidR="001C6C3E" w:rsidRPr="00DB1C1E">
        <w:t>, III.2</w:t>
      </w:r>
      <w:r w:rsidR="00DB1C1E">
        <w:t xml:space="preserve"> (dotyczy części nr 2)</w:t>
      </w:r>
      <w:r w:rsidR="00507B12">
        <w:t xml:space="preserve"> </w:t>
      </w:r>
      <w:r w:rsidRPr="00327CA0">
        <w:t>specyfikacji.</w:t>
      </w:r>
      <w:r w:rsidR="00507B12">
        <w:t xml:space="preserve"> Ceny jednostkowe netto winny zawierać wszystkie koszty Wykonawcy dla poszczególnych pozycji kosztorysu.</w:t>
      </w:r>
      <w:r w:rsidRPr="00327CA0">
        <w:t xml:space="preserve"> Wartość poszczególnych pozycji należy obliczyć jako iloczyn ceny jednostkowej netto i ilości jednostek. </w:t>
      </w:r>
      <w:r w:rsidRPr="001652A3">
        <w:rPr>
          <w:u w:val="single"/>
        </w:rPr>
        <w:t>Wartość zada</w:t>
      </w:r>
      <w:r w:rsidR="001348CF" w:rsidRPr="001652A3">
        <w:rPr>
          <w:u w:val="single"/>
        </w:rPr>
        <w:t>nia</w:t>
      </w:r>
      <w:r w:rsidR="001652A3" w:rsidRPr="001652A3">
        <w:rPr>
          <w:u w:val="single"/>
        </w:rPr>
        <w:t xml:space="preserve"> (dla części nr 1)</w:t>
      </w:r>
      <w:r w:rsidRPr="00327CA0">
        <w:t xml:space="preserve"> należy obliczyć jako sumę wartości netto pozycji kosztorysu ofertowego. Do wyliczon</w:t>
      </w:r>
      <w:r w:rsidR="001348CF">
        <w:t>ej</w:t>
      </w:r>
      <w:r w:rsidRPr="00327CA0">
        <w:t xml:space="preserve"> </w:t>
      </w:r>
      <w:r w:rsidR="00BA49D6">
        <w:t>wartości</w:t>
      </w:r>
      <w:r w:rsidRPr="00327CA0">
        <w:t xml:space="preserve"> netto należy doliczyć obowiązujący podatek VAT. </w:t>
      </w:r>
      <w:r w:rsidR="001652A3" w:rsidRPr="001652A3">
        <w:rPr>
          <w:u w:val="single"/>
        </w:rPr>
        <w:t xml:space="preserve">Wartość zadania (dla części nr </w:t>
      </w:r>
      <w:r w:rsidR="001652A3" w:rsidRPr="001652A3">
        <w:rPr>
          <w:u w:val="single"/>
        </w:rPr>
        <w:t>2</w:t>
      </w:r>
      <w:r w:rsidR="001652A3">
        <w:t>)</w:t>
      </w:r>
      <w:r w:rsidR="001652A3" w:rsidRPr="00327CA0">
        <w:t xml:space="preserve"> należy obliczyć jako sumę wartości netto pozycji kosztorys</w:t>
      </w:r>
      <w:r w:rsidR="001652A3">
        <w:t>ów ofertowych</w:t>
      </w:r>
      <w:r w:rsidR="001652A3" w:rsidRPr="00327CA0">
        <w:t>. Do wyliczon</w:t>
      </w:r>
      <w:r w:rsidR="001652A3">
        <w:t>ych</w:t>
      </w:r>
      <w:r w:rsidR="001652A3" w:rsidRPr="00327CA0">
        <w:t xml:space="preserve"> </w:t>
      </w:r>
      <w:r w:rsidR="001652A3">
        <w:t>wartości</w:t>
      </w:r>
      <w:r w:rsidR="001652A3" w:rsidRPr="00327CA0">
        <w:t xml:space="preserve"> netto należy doliczyć obowiązujący podatek VAT. </w:t>
      </w:r>
      <w:r w:rsidR="001652A3">
        <w:t xml:space="preserve">Wartość zadania –dla części nr 2- będzie suma wartości brutto kosztorysu ofertowego na budowę placu zabaw i na adaptację sanitariatów i </w:t>
      </w:r>
      <w:proofErr w:type="spellStart"/>
      <w:r w:rsidR="001652A3">
        <w:t>sal</w:t>
      </w:r>
      <w:proofErr w:type="spellEnd"/>
      <w:r w:rsidR="001652A3">
        <w:t xml:space="preserve"> do zajęć w ZSP w </w:t>
      </w:r>
      <w:proofErr w:type="spellStart"/>
      <w:r w:rsidR="001652A3">
        <w:t>Podborzu</w:t>
      </w:r>
      <w:proofErr w:type="spellEnd"/>
      <w:r w:rsidR="001652A3">
        <w:t>.</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6012E2">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6012E2">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FF2974" w:rsidRDefault="00FF2974" w:rsidP="00FF2974">
      <w:pPr>
        <w:pStyle w:val="Styl1"/>
        <w:jc w:val="both"/>
      </w:pPr>
      <w:r w:rsidRPr="00F264E4">
        <w:t>Z dokumentu stwierdzającego wniesienie zabezpieczenia w formie innej niż w pieniądzu, musi wynikać, że zabezpieczenie dotyczy należytego wykonania umowy w sp</w:t>
      </w:r>
      <w:r>
        <w:t>rawie zamówienia publicznego na (</w:t>
      </w:r>
      <w:r w:rsidR="0078303E">
        <w:t>wpisać w zależności,</w:t>
      </w:r>
      <w:r>
        <w:t xml:space="preserve"> </w:t>
      </w:r>
      <w:r w:rsidR="0078303E">
        <w:t xml:space="preserve">której </w:t>
      </w:r>
      <w:r w:rsidR="00C642E4">
        <w:t>części zamówienia dotyczy)</w:t>
      </w:r>
      <w:r>
        <w:t>:</w:t>
      </w:r>
    </w:p>
    <w:p w:rsidR="00C642E4" w:rsidRPr="00C642E4" w:rsidRDefault="00C642E4" w:rsidP="00C642E4">
      <w:pPr>
        <w:pStyle w:val="Styl1"/>
        <w:numPr>
          <w:ilvl w:val="0"/>
          <w:numId w:val="0"/>
        </w:numPr>
        <w:ind w:left="708"/>
        <w:jc w:val="both"/>
        <w:rPr>
          <w:b/>
        </w:rPr>
      </w:pPr>
      <w:r w:rsidRPr="00C642E4">
        <w:rPr>
          <w:b/>
        </w:rPr>
        <w:t>Część nr 1- „Poprawa infrastruktury przedszkolnej w Gminie Radomyśl Wielki- rozbudowa i przebudowa budynku Zespołu Szkolno- Przedszkolnego</w:t>
      </w:r>
      <w:r>
        <w:rPr>
          <w:b/>
        </w:rPr>
        <w:t xml:space="preserve"> w Żarówce wraz z wyposażeniem”,</w:t>
      </w:r>
    </w:p>
    <w:p w:rsidR="00FF2974" w:rsidRPr="00530582" w:rsidRDefault="00C642E4" w:rsidP="00C642E4">
      <w:pPr>
        <w:pStyle w:val="Styl1"/>
        <w:numPr>
          <w:ilvl w:val="0"/>
          <w:numId w:val="0"/>
        </w:numPr>
        <w:ind w:left="708"/>
        <w:jc w:val="both"/>
      </w:pPr>
      <w:r w:rsidRPr="00C642E4">
        <w:rPr>
          <w:b/>
        </w:rPr>
        <w:t xml:space="preserve">Część nr 2 – „Poprawa infrastruktury przedszkolnej w Gminie Radomyśl Wielki- budowa placu zabaw  oraz adaptacja pomieszczeń sanitariatów i </w:t>
      </w:r>
      <w:proofErr w:type="spellStart"/>
      <w:r w:rsidRPr="00C642E4">
        <w:rPr>
          <w:b/>
        </w:rPr>
        <w:t>sal</w:t>
      </w:r>
      <w:proofErr w:type="spellEnd"/>
      <w:r w:rsidRPr="00C642E4">
        <w:rPr>
          <w:b/>
        </w:rPr>
        <w:t xml:space="preserve"> do zajęć w budynku Zespołu Szkolno- Przedszkolnego w </w:t>
      </w:r>
      <w:proofErr w:type="spellStart"/>
      <w:r w:rsidRPr="00C642E4">
        <w:rPr>
          <w:b/>
        </w:rPr>
        <w:t>Podborzu</w:t>
      </w:r>
      <w:proofErr w:type="spellEnd"/>
      <w:r w:rsidRPr="00C642E4">
        <w:rPr>
          <w:b/>
        </w:rPr>
        <w:t>”</w:t>
      </w:r>
    </w:p>
    <w:p w:rsidR="00FF2974" w:rsidRDefault="00FF2974" w:rsidP="00FF2974">
      <w:pPr>
        <w:pStyle w:val="Styl1"/>
        <w:spacing w:after="0"/>
        <w:jc w:val="both"/>
      </w:pPr>
      <w:r w:rsidRPr="00F264E4">
        <w:t>Zabezpieczenie wnoszone w pieniądzu Wykonawca wpłaci przelewem na następujący rachunek bankowy Zamawiającego:</w:t>
      </w:r>
      <w:r>
        <w:t xml:space="preserve"> </w:t>
      </w:r>
    </w:p>
    <w:p w:rsidR="00FF2974" w:rsidRDefault="00FF2974" w:rsidP="00FF2974">
      <w:pPr>
        <w:pStyle w:val="Styl1"/>
        <w:widowControl w:val="0"/>
        <w:numPr>
          <w:ilvl w:val="0"/>
          <w:numId w:val="0"/>
        </w:numPr>
        <w:suppressAutoHyphens/>
        <w:autoSpaceDE w:val="0"/>
        <w:spacing w:before="60" w:after="0" w:line="276" w:lineRule="auto"/>
        <w:ind w:left="720" w:hanging="360"/>
        <w:jc w:val="both"/>
      </w:pPr>
      <w:r w:rsidRPr="00FF2974">
        <w:rPr>
          <w:b/>
        </w:rPr>
        <w:t>Bank Spółdzielczy Radomyśl Wielki Nr 80 9479 0009 2001 0000 0169 0033</w:t>
      </w:r>
      <w:r w:rsidRPr="00F264E4">
        <w:t xml:space="preserve"> z podaniem tytułu: </w:t>
      </w:r>
      <w:r w:rsidRPr="00611DC0">
        <w:t>„zabezpieczenie należytego wykonania umowy na zadanie pn.</w:t>
      </w:r>
      <w:r>
        <w:t xml:space="preserve"> (w zależności </w:t>
      </w:r>
      <w:r w:rsidR="0078303E">
        <w:t>której</w:t>
      </w:r>
      <w:r>
        <w:t xml:space="preserve"> części </w:t>
      </w:r>
      <w:r w:rsidR="0078303E">
        <w:t>zamówienia</w:t>
      </w:r>
      <w:r>
        <w:t xml:space="preserve"> dotyczy):</w:t>
      </w:r>
    </w:p>
    <w:p w:rsidR="00C642E4" w:rsidRPr="00C642E4" w:rsidRDefault="00FF2974" w:rsidP="00C642E4">
      <w:pPr>
        <w:pStyle w:val="Styl1"/>
        <w:numPr>
          <w:ilvl w:val="0"/>
          <w:numId w:val="0"/>
        </w:numPr>
        <w:ind w:left="708"/>
        <w:jc w:val="both"/>
        <w:rPr>
          <w:b/>
        </w:rPr>
      </w:pPr>
      <w:r w:rsidRPr="00611DC0">
        <w:t xml:space="preserve"> </w:t>
      </w:r>
      <w:r w:rsidR="00C642E4" w:rsidRPr="00C642E4">
        <w:rPr>
          <w:b/>
        </w:rPr>
        <w:t>Część nr 1- „Poprawa infrastruktury przedszkolnej w Gminie Radomyśl Wielki- rozbudowa i przebudowa budynku Zespołu Szkolno- Przedszkolnego</w:t>
      </w:r>
      <w:r w:rsidR="00C642E4">
        <w:rPr>
          <w:b/>
        </w:rPr>
        <w:t xml:space="preserve"> w Żarówce wraz z wyposażeniem”,</w:t>
      </w:r>
    </w:p>
    <w:p w:rsidR="00FF2974" w:rsidRPr="00FF2974" w:rsidRDefault="00C642E4" w:rsidP="00C642E4">
      <w:pPr>
        <w:pStyle w:val="Styl1"/>
        <w:numPr>
          <w:ilvl w:val="0"/>
          <w:numId w:val="0"/>
        </w:numPr>
        <w:ind w:left="708"/>
        <w:jc w:val="both"/>
      </w:pPr>
      <w:r w:rsidRPr="00C642E4">
        <w:rPr>
          <w:b/>
        </w:rPr>
        <w:t xml:space="preserve">Część nr 2 – „Poprawa infrastruktury przedszkolnej w Gminie Radomyśl Wielki- budowa placu zabaw  oraz adaptacja pomieszczeń sanitariatów i </w:t>
      </w:r>
      <w:proofErr w:type="spellStart"/>
      <w:r w:rsidRPr="00C642E4">
        <w:rPr>
          <w:b/>
        </w:rPr>
        <w:t>sal</w:t>
      </w:r>
      <w:proofErr w:type="spellEnd"/>
      <w:r w:rsidRPr="00C642E4">
        <w:rPr>
          <w:b/>
        </w:rPr>
        <w:t xml:space="preserve"> do zajęć w budynku Zespołu Szkolno- Przedszkolnego w </w:t>
      </w:r>
      <w:proofErr w:type="spellStart"/>
      <w:r w:rsidRPr="00C642E4">
        <w:rPr>
          <w:b/>
        </w:rPr>
        <w:t>Podborzu</w:t>
      </w:r>
      <w:proofErr w:type="spellEnd"/>
      <w:r w:rsidRPr="00C642E4">
        <w:rPr>
          <w:b/>
        </w:rPr>
        <w:t>”</w:t>
      </w:r>
      <w:r>
        <w:t>.</w:t>
      </w: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89D" w:rsidRDefault="00FE089D" w:rsidP="005115E5">
      <w:pPr>
        <w:spacing w:after="0" w:line="240" w:lineRule="auto"/>
      </w:pPr>
      <w:r>
        <w:separator/>
      </w:r>
    </w:p>
  </w:endnote>
  <w:endnote w:type="continuationSeparator" w:id="0">
    <w:p w:rsidR="00FE089D" w:rsidRDefault="00FE089D"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89D" w:rsidRDefault="00FE089D" w:rsidP="005115E5">
      <w:pPr>
        <w:spacing w:after="0" w:line="240" w:lineRule="auto"/>
      </w:pPr>
      <w:r>
        <w:separator/>
      </w:r>
    </w:p>
  </w:footnote>
  <w:footnote w:type="continuationSeparator" w:id="0">
    <w:p w:rsidR="00FE089D" w:rsidRDefault="00FE089D"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B0F" w:rsidRDefault="001F3B0F">
    <w:pPr>
      <w:pStyle w:val="Nagwek"/>
    </w:pPr>
    <w:r w:rsidRPr="00187107">
      <w:rPr>
        <w:noProof/>
        <w:lang w:eastAsia="pl-PL"/>
      </w:rPr>
      <w:drawing>
        <wp:inline distT="0" distB="0" distL="0" distR="0" wp14:anchorId="77BB197A" wp14:editId="5FCD4FBC">
          <wp:extent cx="5760720" cy="7467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67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2"/>
  </w:num>
  <w:num w:numId="2">
    <w:abstractNumId w:val="23"/>
  </w:num>
  <w:num w:numId="3">
    <w:abstractNumId w:val="38"/>
  </w:num>
  <w:num w:numId="4">
    <w:abstractNumId w:val="40"/>
  </w:num>
  <w:num w:numId="5">
    <w:abstractNumId w:val="31"/>
  </w:num>
  <w:num w:numId="6">
    <w:abstractNumId w:val="13"/>
  </w:num>
  <w:num w:numId="7">
    <w:abstractNumId w:val="41"/>
  </w:num>
  <w:num w:numId="8">
    <w:abstractNumId w:val="27"/>
  </w:num>
  <w:num w:numId="9">
    <w:abstractNumId w:val="21"/>
  </w:num>
  <w:num w:numId="10">
    <w:abstractNumId w:val="14"/>
  </w:num>
  <w:num w:numId="11">
    <w:abstractNumId w:val="9"/>
  </w:num>
  <w:num w:numId="12">
    <w:abstractNumId w:val="34"/>
  </w:num>
  <w:num w:numId="13">
    <w:abstractNumId w:val="18"/>
  </w:num>
  <w:num w:numId="14">
    <w:abstractNumId w:val="19"/>
  </w:num>
  <w:num w:numId="15">
    <w:abstractNumId w:val="43"/>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5"/>
  </w:num>
  <w:num w:numId="33">
    <w:abstractNumId w:val="36"/>
  </w:num>
  <w:num w:numId="34">
    <w:abstractNumId w:val="39"/>
  </w:num>
  <w:num w:numId="35">
    <w:abstractNumId w:val="0"/>
  </w:num>
  <w:num w:numId="36">
    <w:abstractNumId w:val="10"/>
  </w:num>
  <w:num w:numId="37">
    <w:abstractNumId w:val="12"/>
  </w:num>
  <w:num w:numId="38">
    <w:abstractNumId w:val="24"/>
  </w:num>
  <w:num w:numId="39">
    <w:abstractNumId w:val="20"/>
  </w:num>
  <w:num w:numId="40">
    <w:abstractNumId w:val="42"/>
  </w:num>
  <w:num w:numId="41">
    <w:abstractNumId w:val="37"/>
  </w:num>
  <w:num w:numId="42">
    <w:abstractNumId w:val="29"/>
  </w:num>
  <w:num w:numId="43">
    <w:abstractNumId w:val="30"/>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3F47"/>
    <w:rsid w:val="00037632"/>
    <w:rsid w:val="0004675C"/>
    <w:rsid w:val="00047837"/>
    <w:rsid w:val="00054618"/>
    <w:rsid w:val="000578C6"/>
    <w:rsid w:val="000624E5"/>
    <w:rsid w:val="00064BD1"/>
    <w:rsid w:val="000729C8"/>
    <w:rsid w:val="00073A4A"/>
    <w:rsid w:val="00077DC9"/>
    <w:rsid w:val="00081560"/>
    <w:rsid w:val="00084150"/>
    <w:rsid w:val="00084B41"/>
    <w:rsid w:val="00084DB2"/>
    <w:rsid w:val="00084F15"/>
    <w:rsid w:val="00090FAB"/>
    <w:rsid w:val="0009110F"/>
    <w:rsid w:val="00093837"/>
    <w:rsid w:val="000A24E2"/>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F50"/>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A5"/>
    <w:rsid w:val="001652A3"/>
    <w:rsid w:val="00171435"/>
    <w:rsid w:val="001715D4"/>
    <w:rsid w:val="00172A7D"/>
    <w:rsid w:val="001769E7"/>
    <w:rsid w:val="00176B91"/>
    <w:rsid w:val="001801C9"/>
    <w:rsid w:val="0018120A"/>
    <w:rsid w:val="0018195B"/>
    <w:rsid w:val="00183808"/>
    <w:rsid w:val="001949B6"/>
    <w:rsid w:val="001A4AA6"/>
    <w:rsid w:val="001C4E07"/>
    <w:rsid w:val="001C61ED"/>
    <w:rsid w:val="001C6C3E"/>
    <w:rsid w:val="001D38FD"/>
    <w:rsid w:val="001D3AF5"/>
    <w:rsid w:val="001D51EB"/>
    <w:rsid w:val="001E3356"/>
    <w:rsid w:val="001E3857"/>
    <w:rsid w:val="001E77F9"/>
    <w:rsid w:val="001F2167"/>
    <w:rsid w:val="001F3B0F"/>
    <w:rsid w:val="001F4681"/>
    <w:rsid w:val="001F6565"/>
    <w:rsid w:val="001F67B1"/>
    <w:rsid w:val="00201EDF"/>
    <w:rsid w:val="00205671"/>
    <w:rsid w:val="00205FD6"/>
    <w:rsid w:val="00207DD6"/>
    <w:rsid w:val="00211092"/>
    <w:rsid w:val="002113C5"/>
    <w:rsid w:val="00226D9F"/>
    <w:rsid w:val="00233B24"/>
    <w:rsid w:val="00236E81"/>
    <w:rsid w:val="0024264B"/>
    <w:rsid w:val="0024320C"/>
    <w:rsid w:val="00251CC3"/>
    <w:rsid w:val="00252D62"/>
    <w:rsid w:val="00254C59"/>
    <w:rsid w:val="002631B1"/>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D2D"/>
    <w:rsid w:val="002E1D97"/>
    <w:rsid w:val="002E78FA"/>
    <w:rsid w:val="002F2DF4"/>
    <w:rsid w:val="002F4701"/>
    <w:rsid w:val="002F5606"/>
    <w:rsid w:val="002F7D7B"/>
    <w:rsid w:val="003040A6"/>
    <w:rsid w:val="00314602"/>
    <w:rsid w:val="00322191"/>
    <w:rsid w:val="00322476"/>
    <w:rsid w:val="00327CA0"/>
    <w:rsid w:val="00342A62"/>
    <w:rsid w:val="00343BE7"/>
    <w:rsid w:val="00343EF3"/>
    <w:rsid w:val="00344821"/>
    <w:rsid w:val="00346001"/>
    <w:rsid w:val="00357382"/>
    <w:rsid w:val="00370AFF"/>
    <w:rsid w:val="003717B2"/>
    <w:rsid w:val="00377EB7"/>
    <w:rsid w:val="00381F85"/>
    <w:rsid w:val="00382FD5"/>
    <w:rsid w:val="00383744"/>
    <w:rsid w:val="00391AF8"/>
    <w:rsid w:val="0039592A"/>
    <w:rsid w:val="00395F05"/>
    <w:rsid w:val="003A0CBF"/>
    <w:rsid w:val="003A6D43"/>
    <w:rsid w:val="003B2B51"/>
    <w:rsid w:val="003B4957"/>
    <w:rsid w:val="003C31DF"/>
    <w:rsid w:val="003D1450"/>
    <w:rsid w:val="003D7218"/>
    <w:rsid w:val="003E23A7"/>
    <w:rsid w:val="003E7975"/>
    <w:rsid w:val="003F0597"/>
    <w:rsid w:val="003F5012"/>
    <w:rsid w:val="00403698"/>
    <w:rsid w:val="00406C33"/>
    <w:rsid w:val="00406CE1"/>
    <w:rsid w:val="004072B6"/>
    <w:rsid w:val="00415A2C"/>
    <w:rsid w:val="0043041B"/>
    <w:rsid w:val="00431EFE"/>
    <w:rsid w:val="00444524"/>
    <w:rsid w:val="00447386"/>
    <w:rsid w:val="0045000A"/>
    <w:rsid w:val="00451CFE"/>
    <w:rsid w:val="00451D19"/>
    <w:rsid w:val="00454118"/>
    <w:rsid w:val="00454355"/>
    <w:rsid w:val="0046076F"/>
    <w:rsid w:val="0048521C"/>
    <w:rsid w:val="004852ED"/>
    <w:rsid w:val="00486907"/>
    <w:rsid w:val="00487910"/>
    <w:rsid w:val="0049161D"/>
    <w:rsid w:val="00493BBA"/>
    <w:rsid w:val="00495714"/>
    <w:rsid w:val="0049660E"/>
    <w:rsid w:val="00497C22"/>
    <w:rsid w:val="004A28AD"/>
    <w:rsid w:val="004D297A"/>
    <w:rsid w:val="004D46C7"/>
    <w:rsid w:val="004D5578"/>
    <w:rsid w:val="004E3711"/>
    <w:rsid w:val="004E3EE6"/>
    <w:rsid w:val="004F053D"/>
    <w:rsid w:val="004F7992"/>
    <w:rsid w:val="0050339A"/>
    <w:rsid w:val="00504A81"/>
    <w:rsid w:val="00507B12"/>
    <w:rsid w:val="005103FC"/>
    <w:rsid w:val="005115E5"/>
    <w:rsid w:val="005119FB"/>
    <w:rsid w:val="00511E27"/>
    <w:rsid w:val="00524C54"/>
    <w:rsid w:val="00525B7D"/>
    <w:rsid w:val="00530582"/>
    <w:rsid w:val="00531BD2"/>
    <w:rsid w:val="00533A91"/>
    <w:rsid w:val="00540B33"/>
    <w:rsid w:val="00542674"/>
    <w:rsid w:val="00543104"/>
    <w:rsid w:val="00547F94"/>
    <w:rsid w:val="0056295F"/>
    <w:rsid w:val="00565EF6"/>
    <w:rsid w:val="005750C0"/>
    <w:rsid w:val="005849E6"/>
    <w:rsid w:val="005855D4"/>
    <w:rsid w:val="00586A32"/>
    <w:rsid w:val="00594FB9"/>
    <w:rsid w:val="005A0543"/>
    <w:rsid w:val="005A59E4"/>
    <w:rsid w:val="005A6043"/>
    <w:rsid w:val="005C0EDE"/>
    <w:rsid w:val="005C46FB"/>
    <w:rsid w:val="005C7C16"/>
    <w:rsid w:val="005D5BBF"/>
    <w:rsid w:val="005E3C84"/>
    <w:rsid w:val="005E4AFB"/>
    <w:rsid w:val="005E7A48"/>
    <w:rsid w:val="00600A4D"/>
    <w:rsid w:val="006012E2"/>
    <w:rsid w:val="00611DC0"/>
    <w:rsid w:val="006143CF"/>
    <w:rsid w:val="00616508"/>
    <w:rsid w:val="00622882"/>
    <w:rsid w:val="006279DC"/>
    <w:rsid w:val="006313C6"/>
    <w:rsid w:val="00631666"/>
    <w:rsid w:val="0064217F"/>
    <w:rsid w:val="00643031"/>
    <w:rsid w:val="0064553D"/>
    <w:rsid w:val="00645563"/>
    <w:rsid w:val="00647F3E"/>
    <w:rsid w:val="006517B0"/>
    <w:rsid w:val="00655151"/>
    <w:rsid w:val="006614A7"/>
    <w:rsid w:val="006627D4"/>
    <w:rsid w:val="00684CC7"/>
    <w:rsid w:val="00691517"/>
    <w:rsid w:val="00691884"/>
    <w:rsid w:val="0069281A"/>
    <w:rsid w:val="006939AF"/>
    <w:rsid w:val="00694273"/>
    <w:rsid w:val="00697018"/>
    <w:rsid w:val="006977B2"/>
    <w:rsid w:val="006A22A1"/>
    <w:rsid w:val="006B005A"/>
    <w:rsid w:val="006B19DA"/>
    <w:rsid w:val="006B47BB"/>
    <w:rsid w:val="006B6070"/>
    <w:rsid w:val="006B6FE8"/>
    <w:rsid w:val="006C1478"/>
    <w:rsid w:val="006C66E3"/>
    <w:rsid w:val="006C7F88"/>
    <w:rsid w:val="006D1B1E"/>
    <w:rsid w:val="006D7832"/>
    <w:rsid w:val="006E10E4"/>
    <w:rsid w:val="006E1F48"/>
    <w:rsid w:val="006E2553"/>
    <w:rsid w:val="006E391A"/>
    <w:rsid w:val="006F0463"/>
    <w:rsid w:val="006F093E"/>
    <w:rsid w:val="006F17B8"/>
    <w:rsid w:val="00704659"/>
    <w:rsid w:val="007047F5"/>
    <w:rsid w:val="00705B98"/>
    <w:rsid w:val="0071135C"/>
    <w:rsid w:val="00715A6A"/>
    <w:rsid w:val="00715BF7"/>
    <w:rsid w:val="00715D7D"/>
    <w:rsid w:val="00720A79"/>
    <w:rsid w:val="007219DC"/>
    <w:rsid w:val="007262E6"/>
    <w:rsid w:val="00732CD0"/>
    <w:rsid w:val="0073534E"/>
    <w:rsid w:val="00753D6D"/>
    <w:rsid w:val="00766ADC"/>
    <w:rsid w:val="00771FC9"/>
    <w:rsid w:val="00774C0B"/>
    <w:rsid w:val="00782FDD"/>
    <w:rsid w:val="0078303E"/>
    <w:rsid w:val="00783C47"/>
    <w:rsid w:val="007862F3"/>
    <w:rsid w:val="00792400"/>
    <w:rsid w:val="0079251B"/>
    <w:rsid w:val="007929CB"/>
    <w:rsid w:val="007A1A7D"/>
    <w:rsid w:val="007A398A"/>
    <w:rsid w:val="007A46A4"/>
    <w:rsid w:val="007A5088"/>
    <w:rsid w:val="007A5431"/>
    <w:rsid w:val="007A7684"/>
    <w:rsid w:val="007B17E9"/>
    <w:rsid w:val="007B28B8"/>
    <w:rsid w:val="007B4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20E19"/>
    <w:rsid w:val="00822810"/>
    <w:rsid w:val="008239D3"/>
    <w:rsid w:val="008348EB"/>
    <w:rsid w:val="00841C00"/>
    <w:rsid w:val="00843312"/>
    <w:rsid w:val="00846164"/>
    <w:rsid w:val="0084744D"/>
    <w:rsid w:val="0085044A"/>
    <w:rsid w:val="00853EBC"/>
    <w:rsid w:val="008561A1"/>
    <w:rsid w:val="0085762A"/>
    <w:rsid w:val="00865650"/>
    <w:rsid w:val="0087769E"/>
    <w:rsid w:val="00890EEC"/>
    <w:rsid w:val="0089279A"/>
    <w:rsid w:val="0089518C"/>
    <w:rsid w:val="00895AE3"/>
    <w:rsid w:val="008A4C83"/>
    <w:rsid w:val="008A503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F2924"/>
    <w:rsid w:val="008F3736"/>
    <w:rsid w:val="00900C79"/>
    <w:rsid w:val="00904F5A"/>
    <w:rsid w:val="009053C5"/>
    <w:rsid w:val="00912106"/>
    <w:rsid w:val="00912EEC"/>
    <w:rsid w:val="0091791C"/>
    <w:rsid w:val="0093078F"/>
    <w:rsid w:val="00930BBF"/>
    <w:rsid w:val="0093257D"/>
    <w:rsid w:val="009355AD"/>
    <w:rsid w:val="0093562D"/>
    <w:rsid w:val="00944F47"/>
    <w:rsid w:val="0096191C"/>
    <w:rsid w:val="009637A8"/>
    <w:rsid w:val="009647B1"/>
    <w:rsid w:val="00966BD3"/>
    <w:rsid w:val="0096781B"/>
    <w:rsid w:val="00967FCF"/>
    <w:rsid w:val="0097091C"/>
    <w:rsid w:val="00976917"/>
    <w:rsid w:val="00981703"/>
    <w:rsid w:val="0098200F"/>
    <w:rsid w:val="00983434"/>
    <w:rsid w:val="00984B9E"/>
    <w:rsid w:val="00992536"/>
    <w:rsid w:val="00993113"/>
    <w:rsid w:val="00994F6A"/>
    <w:rsid w:val="009B2C81"/>
    <w:rsid w:val="009C5C77"/>
    <w:rsid w:val="009D2882"/>
    <w:rsid w:val="009F220D"/>
    <w:rsid w:val="00A012E5"/>
    <w:rsid w:val="00A02927"/>
    <w:rsid w:val="00A14789"/>
    <w:rsid w:val="00A14EF0"/>
    <w:rsid w:val="00A150B7"/>
    <w:rsid w:val="00A22871"/>
    <w:rsid w:val="00A33DD4"/>
    <w:rsid w:val="00A35C21"/>
    <w:rsid w:val="00A47E68"/>
    <w:rsid w:val="00A569D0"/>
    <w:rsid w:val="00A94D59"/>
    <w:rsid w:val="00A95FEF"/>
    <w:rsid w:val="00A96D61"/>
    <w:rsid w:val="00A96EE0"/>
    <w:rsid w:val="00AA2DA0"/>
    <w:rsid w:val="00AA3DFB"/>
    <w:rsid w:val="00AA493E"/>
    <w:rsid w:val="00AA5572"/>
    <w:rsid w:val="00AB42A0"/>
    <w:rsid w:val="00AB4BD3"/>
    <w:rsid w:val="00AB77FB"/>
    <w:rsid w:val="00AE1463"/>
    <w:rsid w:val="00AE175F"/>
    <w:rsid w:val="00AE1E5D"/>
    <w:rsid w:val="00AF32A7"/>
    <w:rsid w:val="00AF5436"/>
    <w:rsid w:val="00B0445A"/>
    <w:rsid w:val="00B05144"/>
    <w:rsid w:val="00B11CB3"/>
    <w:rsid w:val="00B1312D"/>
    <w:rsid w:val="00B135AD"/>
    <w:rsid w:val="00B22C16"/>
    <w:rsid w:val="00B24BB3"/>
    <w:rsid w:val="00B2670F"/>
    <w:rsid w:val="00B30C76"/>
    <w:rsid w:val="00B41D58"/>
    <w:rsid w:val="00B421D3"/>
    <w:rsid w:val="00B43F78"/>
    <w:rsid w:val="00B44445"/>
    <w:rsid w:val="00B46001"/>
    <w:rsid w:val="00B52333"/>
    <w:rsid w:val="00B5240C"/>
    <w:rsid w:val="00B53924"/>
    <w:rsid w:val="00B5654C"/>
    <w:rsid w:val="00B629A2"/>
    <w:rsid w:val="00B64366"/>
    <w:rsid w:val="00B64903"/>
    <w:rsid w:val="00B66CC1"/>
    <w:rsid w:val="00B77867"/>
    <w:rsid w:val="00B77E7C"/>
    <w:rsid w:val="00B91085"/>
    <w:rsid w:val="00B93349"/>
    <w:rsid w:val="00B93DA4"/>
    <w:rsid w:val="00B97BFA"/>
    <w:rsid w:val="00BA3420"/>
    <w:rsid w:val="00BA40AC"/>
    <w:rsid w:val="00BA49D6"/>
    <w:rsid w:val="00BB5257"/>
    <w:rsid w:val="00BC05B8"/>
    <w:rsid w:val="00BC40EE"/>
    <w:rsid w:val="00BC4741"/>
    <w:rsid w:val="00BD1815"/>
    <w:rsid w:val="00BD7B86"/>
    <w:rsid w:val="00BE4038"/>
    <w:rsid w:val="00BF00EA"/>
    <w:rsid w:val="00BF12B6"/>
    <w:rsid w:val="00BF1733"/>
    <w:rsid w:val="00BF1DC7"/>
    <w:rsid w:val="00BF25FF"/>
    <w:rsid w:val="00C03A72"/>
    <w:rsid w:val="00C058C8"/>
    <w:rsid w:val="00C07921"/>
    <w:rsid w:val="00C07C19"/>
    <w:rsid w:val="00C14E8A"/>
    <w:rsid w:val="00C25D38"/>
    <w:rsid w:val="00C31832"/>
    <w:rsid w:val="00C34A77"/>
    <w:rsid w:val="00C35D82"/>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92D79"/>
    <w:rsid w:val="00CA04D6"/>
    <w:rsid w:val="00CA6FC3"/>
    <w:rsid w:val="00CB13FA"/>
    <w:rsid w:val="00CB2930"/>
    <w:rsid w:val="00CB5F91"/>
    <w:rsid w:val="00CB727F"/>
    <w:rsid w:val="00CC3B9A"/>
    <w:rsid w:val="00CC7AF6"/>
    <w:rsid w:val="00CD3CE8"/>
    <w:rsid w:val="00CD4AF7"/>
    <w:rsid w:val="00CD5A66"/>
    <w:rsid w:val="00CD7C9F"/>
    <w:rsid w:val="00CE188D"/>
    <w:rsid w:val="00CE1E99"/>
    <w:rsid w:val="00CE3F1B"/>
    <w:rsid w:val="00CE4E0E"/>
    <w:rsid w:val="00CF0CC8"/>
    <w:rsid w:val="00CF260D"/>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61D"/>
    <w:rsid w:val="00D46CA6"/>
    <w:rsid w:val="00D5411A"/>
    <w:rsid w:val="00D66333"/>
    <w:rsid w:val="00D715E6"/>
    <w:rsid w:val="00D729C8"/>
    <w:rsid w:val="00D734A7"/>
    <w:rsid w:val="00D84580"/>
    <w:rsid w:val="00D87324"/>
    <w:rsid w:val="00D92242"/>
    <w:rsid w:val="00D93D61"/>
    <w:rsid w:val="00DA048B"/>
    <w:rsid w:val="00DA0AFB"/>
    <w:rsid w:val="00DA12DD"/>
    <w:rsid w:val="00DA1B27"/>
    <w:rsid w:val="00DA3C58"/>
    <w:rsid w:val="00DB1C1E"/>
    <w:rsid w:val="00DB20A0"/>
    <w:rsid w:val="00DB61FF"/>
    <w:rsid w:val="00DC507D"/>
    <w:rsid w:val="00DD2121"/>
    <w:rsid w:val="00DD44D0"/>
    <w:rsid w:val="00DE2765"/>
    <w:rsid w:val="00DE6D9F"/>
    <w:rsid w:val="00DF07E8"/>
    <w:rsid w:val="00DF0BF7"/>
    <w:rsid w:val="00DF1922"/>
    <w:rsid w:val="00DF463C"/>
    <w:rsid w:val="00E107F6"/>
    <w:rsid w:val="00E2064B"/>
    <w:rsid w:val="00E20CE3"/>
    <w:rsid w:val="00E21FCB"/>
    <w:rsid w:val="00E25E73"/>
    <w:rsid w:val="00E26745"/>
    <w:rsid w:val="00E336C9"/>
    <w:rsid w:val="00E34EC7"/>
    <w:rsid w:val="00E37F55"/>
    <w:rsid w:val="00E412B9"/>
    <w:rsid w:val="00E41AAD"/>
    <w:rsid w:val="00E41B2E"/>
    <w:rsid w:val="00E45674"/>
    <w:rsid w:val="00E50916"/>
    <w:rsid w:val="00E53759"/>
    <w:rsid w:val="00E67BF1"/>
    <w:rsid w:val="00E716EF"/>
    <w:rsid w:val="00E75E35"/>
    <w:rsid w:val="00E76BE4"/>
    <w:rsid w:val="00E77729"/>
    <w:rsid w:val="00E8045C"/>
    <w:rsid w:val="00E834EC"/>
    <w:rsid w:val="00E850F5"/>
    <w:rsid w:val="00E869BA"/>
    <w:rsid w:val="00E922E9"/>
    <w:rsid w:val="00E93461"/>
    <w:rsid w:val="00E94ADD"/>
    <w:rsid w:val="00E95C48"/>
    <w:rsid w:val="00E96545"/>
    <w:rsid w:val="00E97BDF"/>
    <w:rsid w:val="00EB1B2D"/>
    <w:rsid w:val="00EB337F"/>
    <w:rsid w:val="00EB7EE2"/>
    <w:rsid w:val="00EC7097"/>
    <w:rsid w:val="00EC70DC"/>
    <w:rsid w:val="00ED5F97"/>
    <w:rsid w:val="00ED6015"/>
    <w:rsid w:val="00EE63BF"/>
    <w:rsid w:val="00EE797F"/>
    <w:rsid w:val="00EF357E"/>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CC8"/>
    <w:rsid w:val="00F63557"/>
    <w:rsid w:val="00F6376A"/>
    <w:rsid w:val="00F6659A"/>
    <w:rsid w:val="00F72170"/>
    <w:rsid w:val="00F745F7"/>
    <w:rsid w:val="00F74F2D"/>
    <w:rsid w:val="00F80480"/>
    <w:rsid w:val="00F80676"/>
    <w:rsid w:val="00F827F7"/>
    <w:rsid w:val="00F8431A"/>
    <w:rsid w:val="00F85DD4"/>
    <w:rsid w:val="00F9042C"/>
    <w:rsid w:val="00F93895"/>
    <w:rsid w:val="00F93D12"/>
    <w:rsid w:val="00F948E8"/>
    <w:rsid w:val="00F9690E"/>
    <w:rsid w:val="00FA0B24"/>
    <w:rsid w:val="00FA5073"/>
    <w:rsid w:val="00FA6F12"/>
    <w:rsid w:val="00FB08A0"/>
    <w:rsid w:val="00FB4EB2"/>
    <w:rsid w:val="00FB6689"/>
    <w:rsid w:val="00FC01C4"/>
    <w:rsid w:val="00FC2FC4"/>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A00E2-CFAE-461C-9993-F9D1BB041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1990</TotalTime>
  <Pages>23</Pages>
  <Words>8629</Words>
  <Characters>51779</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381</cp:revision>
  <cp:lastPrinted>2017-04-10T11:59:00Z</cp:lastPrinted>
  <dcterms:created xsi:type="dcterms:W3CDTF">2016-09-23T12:04:00Z</dcterms:created>
  <dcterms:modified xsi:type="dcterms:W3CDTF">2017-04-10T13:23:00Z</dcterms:modified>
</cp:coreProperties>
</file>