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130B8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Rozdział II SIWZ-  </w:t>
      </w:r>
      <w:r w:rsidR="009B184A">
        <w:rPr>
          <w:rFonts w:ascii="Arial" w:hAnsi="Arial" w:cs="Arial"/>
          <w:b/>
          <w:sz w:val="21"/>
          <w:szCs w:val="21"/>
        </w:rPr>
        <w:t xml:space="preserve">Załącznik nr </w:t>
      </w:r>
      <w:r w:rsidR="009A411D">
        <w:rPr>
          <w:rFonts w:ascii="Arial" w:hAnsi="Arial" w:cs="Arial"/>
          <w:b/>
          <w:sz w:val="21"/>
          <w:szCs w:val="21"/>
        </w:rPr>
        <w:t>2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592C9A" w:rsidRPr="00592C9A">
        <w:rPr>
          <w:rFonts w:ascii="Arial" w:hAnsi="Arial" w:cs="Arial"/>
          <w:b/>
          <w:sz w:val="21"/>
          <w:szCs w:val="21"/>
        </w:rPr>
        <w:t>„Rozbudowa i przebudowa oczyszczalni ścieków w Partyni wraz z budow</w:t>
      </w:r>
      <w:r w:rsidR="00592C9A">
        <w:rPr>
          <w:rFonts w:ascii="Arial" w:hAnsi="Arial" w:cs="Arial"/>
          <w:b/>
          <w:sz w:val="21"/>
          <w:szCs w:val="21"/>
        </w:rPr>
        <w:t>ą sieci kanalizacji sanitarnej”</w:t>
      </w:r>
      <w:bookmarkStart w:id="0" w:name="_GoBack"/>
      <w:bookmarkEnd w:id="0"/>
      <w:r w:rsidR="00E12972" w:rsidRPr="00197011">
        <w:rPr>
          <w:rFonts w:ascii="Arial" w:hAnsi="Arial" w:cs="Arial"/>
          <w:b/>
          <w:sz w:val="20"/>
          <w:szCs w:val="20"/>
        </w:rPr>
        <w:t>,</w:t>
      </w:r>
      <w:r w:rsidR="00E12972">
        <w:rPr>
          <w:b/>
        </w:rPr>
        <w:t xml:space="preserve"> </w:t>
      </w:r>
      <w:r w:rsidR="00C1610D">
        <w:rPr>
          <w:rFonts w:ascii="Arial" w:hAnsi="Arial" w:cs="Arial"/>
          <w:sz w:val="21"/>
          <w:szCs w:val="21"/>
        </w:rPr>
        <w:t>prowadzonego przez Gminę Radomyśl Wielki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050790" w:rsidRDefault="004F23F7" w:rsidP="00C014B5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</w:t>
      </w:r>
      <w:r w:rsidR="00050790" w:rsidRPr="00050790">
        <w:rPr>
          <w:rFonts w:ascii="Arial" w:hAnsi="Arial" w:cs="Arial"/>
          <w:b/>
          <w:sz w:val="21"/>
          <w:szCs w:val="21"/>
        </w:rPr>
        <w:t>Specyfikacji Istotnych Warunków Zamówienia w pkt 6.2.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F86558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86558">
        <w:rPr>
          <w:rFonts w:ascii="Arial" w:hAnsi="Arial" w:cs="Arial"/>
          <w:sz w:val="21"/>
          <w:szCs w:val="21"/>
        </w:rPr>
        <w:t xml:space="preserve"> </w:t>
      </w:r>
      <w:r w:rsidR="00F86558" w:rsidRPr="00050790">
        <w:rPr>
          <w:rFonts w:ascii="Arial" w:hAnsi="Arial" w:cs="Arial"/>
          <w:b/>
          <w:sz w:val="21"/>
          <w:szCs w:val="21"/>
        </w:rPr>
        <w:t xml:space="preserve">Specyfikacji Istotnych Warunków Zamówienia w </w:t>
      </w:r>
      <w:r w:rsidR="00F86558">
        <w:rPr>
          <w:rFonts w:ascii="Arial" w:hAnsi="Arial" w:cs="Arial"/>
          <w:b/>
          <w:sz w:val="21"/>
          <w:szCs w:val="21"/>
        </w:rPr>
        <w:t xml:space="preserve">pkt 6.2. </w:t>
      </w:r>
      <w:r w:rsidRPr="00A22DCF">
        <w:rPr>
          <w:rFonts w:ascii="Arial" w:hAnsi="Arial" w:cs="Arial"/>
          <w:sz w:val="21"/>
          <w:szCs w:val="21"/>
        </w:rPr>
        <w:t>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="00F86558">
        <w:rPr>
          <w:rFonts w:ascii="Arial" w:hAnsi="Arial" w:cs="Arial"/>
          <w:sz w:val="21"/>
          <w:szCs w:val="21"/>
        </w:rPr>
        <w:t xml:space="preserve">podmiotu/ów: </w:t>
      </w:r>
    </w:p>
    <w:p w:rsidR="0072560B" w:rsidRDefault="00F86558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</w:t>
      </w:r>
      <w:r w:rsidR="00D531D5">
        <w:rPr>
          <w:rFonts w:ascii="Arial" w:hAnsi="Arial" w:cs="Arial"/>
          <w:sz w:val="21"/>
          <w:szCs w:val="21"/>
        </w:rPr>
        <w:t>………………………………………….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r w:rsidR="009C7756">
        <w:rPr>
          <w:rFonts w:ascii="Arial" w:hAnsi="Arial" w:cs="Arial"/>
          <w:sz w:val="21"/>
          <w:szCs w:val="21"/>
        </w:rPr>
        <w:t>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</w:t>
      </w:r>
      <w:r w:rsidR="00E022A1"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="00E022A1"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97F" w:rsidRDefault="00B8697F" w:rsidP="0038231F">
      <w:pPr>
        <w:spacing w:after="0" w:line="240" w:lineRule="auto"/>
      </w:pPr>
      <w:r>
        <w:separator/>
      </w:r>
    </w:p>
  </w:endnote>
  <w:endnote w:type="continuationSeparator" w:id="0">
    <w:p w:rsidR="00B8697F" w:rsidRDefault="00B8697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97F" w:rsidRDefault="00B8697F" w:rsidP="0038231F">
      <w:pPr>
        <w:spacing w:after="0" w:line="240" w:lineRule="auto"/>
      </w:pPr>
      <w:r>
        <w:separator/>
      </w:r>
    </w:p>
  </w:footnote>
  <w:footnote w:type="continuationSeparator" w:id="0">
    <w:p w:rsidR="00B8697F" w:rsidRDefault="00B8697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30B8A"/>
    <w:rsid w:val="001902D2"/>
    <w:rsid w:val="00197011"/>
    <w:rsid w:val="001C6945"/>
    <w:rsid w:val="001F027E"/>
    <w:rsid w:val="00203A40"/>
    <w:rsid w:val="00205651"/>
    <w:rsid w:val="002168A8"/>
    <w:rsid w:val="00255142"/>
    <w:rsid w:val="00256CEC"/>
    <w:rsid w:val="00262D61"/>
    <w:rsid w:val="00290B01"/>
    <w:rsid w:val="002B7EB6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92C9A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7F8A"/>
    <w:rsid w:val="008C5709"/>
    <w:rsid w:val="008C6DF8"/>
    <w:rsid w:val="008D0487"/>
    <w:rsid w:val="008F3B4E"/>
    <w:rsid w:val="008F736A"/>
    <w:rsid w:val="0091264E"/>
    <w:rsid w:val="009301A2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8697F"/>
    <w:rsid w:val="00B90E42"/>
    <w:rsid w:val="00BB0C3C"/>
    <w:rsid w:val="00C014B5"/>
    <w:rsid w:val="00C1610D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2B89"/>
    <w:rsid w:val="00F365F2"/>
    <w:rsid w:val="00F43919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3029F0-CF91-48C3-B2F6-499BA4995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282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14</cp:revision>
  <cp:lastPrinted>2016-07-26T10:32:00Z</cp:lastPrinted>
  <dcterms:created xsi:type="dcterms:W3CDTF">2016-09-23T08:44:00Z</dcterms:created>
  <dcterms:modified xsi:type="dcterms:W3CDTF">2017-03-03T09:01:00Z</dcterms:modified>
</cp:coreProperties>
</file>