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071782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71782">
        <w:rPr>
          <w:rFonts w:ascii="Arial" w:hAnsi="Arial" w:cs="Arial"/>
          <w:sz w:val="20"/>
          <w:szCs w:val="20"/>
        </w:rPr>
        <w:t>Na potrzeby postę</w:t>
      </w:r>
      <w:r w:rsidR="008D0487" w:rsidRPr="00071782">
        <w:rPr>
          <w:rFonts w:ascii="Arial" w:hAnsi="Arial" w:cs="Arial"/>
          <w:sz w:val="20"/>
          <w:szCs w:val="20"/>
        </w:rPr>
        <w:t>powania</w:t>
      </w:r>
      <w:r w:rsidR="00E67A14" w:rsidRPr="00071782">
        <w:rPr>
          <w:rFonts w:ascii="Arial" w:hAnsi="Arial" w:cs="Arial"/>
          <w:sz w:val="20"/>
          <w:szCs w:val="20"/>
        </w:rPr>
        <w:t xml:space="preserve"> </w:t>
      </w:r>
      <w:r w:rsidR="008D0487" w:rsidRPr="00071782">
        <w:rPr>
          <w:rFonts w:ascii="Arial" w:hAnsi="Arial" w:cs="Arial"/>
          <w:sz w:val="20"/>
          <w:szCs w:val="20"/>
        </w:rPr>
        <w:t xml:space="preserve">o udzielenie </w:t>
      </w:r>
      <w:r w:rsidR="00F053EC" w:rsidRPr="00071782">
        <w:rPr>
          <w:rFonts w:ascii="Arial" w:hAnsi="Arial" w:cs="Arial"/>
          <w:sz w:val="20"/>
          <w:szCs w:val="20"/>
        </w:rPr>
        <w:t xml:space="preserve">zamówienia </w:t>
      </w:r>
      <w:r w:rsidR="007936D6" w:rsidRPr="00071782">
        <w:rPr>
          <w:rFonts w:ascii="Arial" w:hAnsi="Arial" w:cs="Arial"/>
          <w:sz w:val="20"/>
          <w:szCs w:val="20"/>
        </w:rPr>
        <w:t>publicznego</w:t>
      </w:r>
      <w:r w:rsidR="00AB39E6" w:rsidRPr="00071782">
        <w:rPr>
          <w:rFonts w:ascii="Arial" w:hAnsi="Arial" w:cs="Arial"/>
          <w:sz w:val="20"/>
          <w:szCs w:val="20"/>
        </w:rPr>
        <w:t xml:space="preserve"> </w:t>
      </w:r>
      <w:r w:rsidR="001670F2" w:rsidRPr="00071782">
        <w:rPr>
          <w:rFonts w:ascii="Arial" w:hAnsi="Arial" w:cs="Arial"/>
          <w:sz w:val="20"/>
          <w:szCs w:val="20"/>
        </w:rPr>
        <w:br/>
        <w:t>pn.</w:t>
      </w:r>
      <w:r w:rsidR="00B26B9E" w:rsidRPr="00071782">
        <w:rPr>
          <w:rFonts w:ascii="Arial" w:hAnsi="Arial" w:cs="Arial"/>
          <w:sz w:val="20"/>
          <w:szCs w:val="20"/>
        </w:rPr>
        <w:t xml:space="preserve"> </w:t>
      </w:r>
      <w:r w:rsidR="001F6BDF" w:rsidRPr="00071782">
        <w:rPr>
          <w:rFonts w:ascii="Arial" w:hAnsi="Arial" w:cs="Arial"/>
          <w:b/>
          <w:sz w:val="20"/>
          <w:szCs w:val="20"/>
        </w:rPr>
        <w:t>„Poprawa infrastruktury dydaktycznej w Gminie Radomyśl Wielki- roboty budowlane”</w:t>
      </w:r>
      <w:r w:rsidR="00576356" w:rsidRPr="00071782">
        <w:rPr>
          <w:rFonts w:ascii="Arial" w:hAnsi="Arial" w:cs="Arial"/>
          <w:sz w:val="20"/>
          <w:szCs w:val="20"/>
        </w:rPr>
        <w:t xml:space="preserve">- w części dotyczącej </w:t>
      </w:r>
      <w:r w:rsidR="00576356" w:rsidRPr="00071782">
        <w:rPr>
          <w:rFonts w:ascii="Arial" w:eastAsia="Arial" w:hAnsi="Arial" w:cs="Arial"/>
          <w:b/>
          <w:bCs/>
          <w:sz w:val="20"/>
          <w:szCs w:val="20"/>
        </w:rPr>
        <w:t>„Poprawa infrastruktury dydaktycznej w Gminie Radomyśl Wielki-automatyczna wentylacja sali gimnastycznej”</w:t>
      </w:r>
      <w:r w:rsidR="00576356" w:rsidRPr="0007178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26B9E" w:rsidRPr="00071782">
        <w:rPr>
          <w:rFonts w:ascii="Arial" w:hAnsi="Arial" w:cs="Arial"/>
          <w:sz w:val="20"/>
          <w:szCs w:val="20"/>
        </w:rPr>
        <w:t>prowadzonego przez Gminę Radomyśl Wielki</w:t>
      </w:r>
      <w:r w:rsidR="00500358" w:rsidRPr="00071782">
        <w:rPr>
          <w:rFonts w:ascii="Arial" w:hAnsi="Arial" w:cs="Arial"/>
          <w:i/>
          <w:sz w:val="20"/>
          <w:szCs w:val="20"/>
        </w:rPr>
        <w:t xml:space="preserve">, </w:t>
      </w:r>
      <w:r w:rsidR="00500358" w:rsidRPr="00071782">
        <w:rPr>
          <w:rFonts w:ascii="Arial" w:hAnsi="Arial" w:cs="Arial"/>
          <w:sz w:val="20"/>
          <w:szCs w:val="20"/>
        </w:rPr>
        <w:t>oświadczam, co następuje:</w:t>
      </w:r>
      <w:bookmarkStart w:id="0" w:name="_GoBack"/>
      <w:bookmarkEnd w:id="0"/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75" w:rsidRDefault="008F7D75" w:rsidP="0038231F">
      <w:pPr>
        <w:spacing w:after="0" w:line="240" w:lineRule="auto"/>
      </w:pPr>
      <w:r>
        <w:separator/>
      </w:r>
    </w:p>
  </w:endnote>
  <w:endnote w:type="continuationSeparator" w:id="0">
    <w:p w:rsidR="008F7D75" w:rsidRDefault="008F7D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F7D7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75" w:rsidRDefault="008F7D75" w:rsidP="0038231F">
      <w:pPr>
        <w:spacing w:after="0" w:line="240" w:lineRule="auto"/>
      </w:pPr>
      <w:r>
        <w:separator/>
      </w:r>
    </w:p>
  </w:footnote>
  <w:footnote w:type="continuationSeparator" w:id="0">
    <w:p w:rsidR="008F7D75" w:rsidRDefault="008F7D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71782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6356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7D75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DC104-F3E4-4235-B9C0-F33B07656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13</cp:revision>
  <cp:lastPrinted>2016-07-26T08:32:00Z</cp:lastPrinted>
  <dcterms:created xsi:type="dcterms:W3CDTF">2016-09-23T08:44:00Z</dcterms:created>
  <dcterms:modified xsi:type="dcterms:W3CDTF">2016-12-05T14:33:00Z</dcterms:modified>
</cp:coreProperties>
</file>